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212D7" w14:textId="77777777" w:rsidR="00EB01BC" w:rsidRDefault="00000000">
      <w:pPr>
        <w:pStyle w:val="Heading1"/>
      </w:pPr>
      <w:r>
        <w:t>Pitching Foundations — Yankees Binder Edition (1964)</w:t>
      </w:r>
    </w:p>
    <w:p w14:paraId="5FF99906" w14:textId="77777777" w:rsidR="00EB01BC" w:rsidRDefault="00000000">
      <w:r>
        <w:t>Complete Binder Volume: Parts I–V</w:t>
      </w:r>
      <w:r>
        <w:br/>
      </w:r>
    </w:p>
    <w:p w14:paraId="057060A3" w14:textId="77777777" w:rsidR="00EB01BC" w:rsidRDefault="00000000">
      <w:pPr>
        <w:pStyle w:val="Heading2"/>
      </w:pPr>
      <w:r>
        <w:t>Part I — Stuff vs Movement</w:t>
      </w:r>
    </w:p>
    <w:p w14:paraId="3194CB9E" w14:textId="77777777" w:rsidR="00A866F7" w:rsidRPr="00A866F7" w:rsidRDefault="00000000" w:rsidP="00A866F7">
      <w:pPr>
        <w:rPr>
          <w:b/>
          <w:bCs/>
          <w:lang w:val="en-AU"/>
        </w:rPr>
      </w:pPr>
      <w:r>
        <w:t>Full text from Part I — Stuff vs Movement</w:t>
      </w:r>
      <w:r w:rsidR="00A866F7" w:rsidRPr="00A866F7">
        <w:rPr>
          <w:rFonts w:ascii="Segoe UI Emoji" w:hAnsi="Segoe UI Emoji" w:cs="Segoe UI Emoji"/>
          <w:b/>
          <w:bCs/>
          <w:lang w:val="en-AU"/>
        </w:rPr>
        <w:t>⚾</w:t>
      </w:r>
      <w:r w:rsidR="00A866F7" w:rsidRPr="00A866F7">
        <w:rPr>
          <w:b/>
          <w:bCs/>
          <w:lang w:val="en-AU"/>
        </w:rPr>
        <w:t xml:space="preserve"> PITCHING FOUNDATIONS — PART I: STUFF vs MOVEMENT</w:t>
      </w:r>
    </w:p>
    <w:p w14:paraId="345431C8" w14:textId="77777777" w:rsidR="00A866F7" w:rsidRPr="00A866F7" w:rsidRDefault="00A866F7" w:rsidP="00A866F7">
      <w:pPr>
        <w:rPr>
          <w:lang w:val="en-AU"/>
        </w:rPr>
      </w:pPr>
      <w:r w:rsidRPr="00A866F7">
        <w:rPr>
          <w:rFonts w:ascii="Segoe UI Emoji" w:hAnsi="Segoe UI Emoji" w:cs="Segoe UI Emoji"/>
          <w:lang w:val="en-AU"/>
        </w:rPr>
        <w:t>🟩</w:t>
      </w:r>
      <w:r w:rsidRPr="00A866F7">
        <w:rPr>
          <w:lang w:val="en-AU"/>
        </w:rPr>
        <w:t xml:space="preserve"> Core Concept Module</w:t>
      </w:r>
      <w:r w:rsidRPr="00A866F7">
        <w:rPr>
          <w:lang w:val="en-AU"/>
        </w:rPr>
        <w:t> </w:t>
      </w:r>
      <w:r w:rsidRPr="00A866F7">
        <w:rPr>
          <w:rFonts w:ascii="Segoe UI Emoji" w:hAnsi="Segoe UI Emoji" w:cs="Segoe UI Emoji"/>
          <w:lang w:val="en-AU"/>
        </w:rPr>
        <w:t>🔵</w:t>
      </w:r>
      <w:r w:rsidRPr="00A866F7">
        <w:rPr>
          <w:lang w:val="en-AU"/>
        </w:rPr>
        <w:t xml:space="preserve"> Pitch Mechanics Primer</w:t>
      </w:r>
      <w:r w:rsidRPr="00A866F7">
        <w:rPr>
          <w:lang w:val="en-AU"/>
        </w:rPr>
        <w:t> </w:t>
      </w:r>
      <w:r w:rsidRPr="00A866F7">
        <w:rPr>
          <w:rFonts w:ascii="Segoe UI Emoji" w:hAnsi="Segoe UI Emoji" w:cs="Segoe UI Emoji"/>
          <w:lang w:val="en-AU"/>
        </w:rPr>
        <w:t>🔒</w:t>
      </w:r>
      <w:r w:rsidRPr="00A866F7">
        <w:rPr>
          <w:lang w:val="en-AU"/>
        </w:rPr>
        <w:t xml:space="preserve"> Canonical Text (Sept ’64 Yankees Binder Edition)</w:t>
      </w:r>
    </w:p>
    <w:p w14:paraId="1D06A724" w14:textId="77777777" w:rsidR="00A866F7" w:rsidRPr="00A866F7" w:rsidRDefault="00A866F7" w:rsidP="00A866F7">
      <w:pPr>
        <w:rPr>
          <w:lang w:val="en-AU"/>
        </w:rPr>
      </w:pPr>
      <w:r w:rsidRPr="00A866F7">
        <w:rPr>
          <w:lang w:val="en-AU"/>
        </w:rPr>
        <w:pict w14:anchorId="61D30C70">
          <v:rect id="_x0000_i1700" style="width:0;height:1.5pt" o:hralign="center" o:hrstd="t" o:hr="t" fillcolor="#a0a0a0" stroked="f"/>
        </w:pict>
      </w:r>
    </w:p>
    <w:p w14:paraId="2346CF9F" w14:textId="77777777" w:rsidR="00A866F7" w:rsidRPr="00A866F7" w:rsidRDefault="00A866F7" w:rsidP="00A866F7">
      <w:pPr>
        <w:rPr>
          <w:b/>
          <w:bCs/>
          <w:lang w:val="en-AU"/>
        </w:rPr>
      </w:pPr>
      <w:r w:rsidRPr="00A866F7">
        <w:rPr>
          <w:rFonts w:ascii="Segoe UI Emoji" w:hAnsi="Segoe UI Emoji" w:cs="Segoe UI Emoji"/>
          <w:b/>
          <w:bCs/>
          <w:lang w:val="en-AU"/>
        </w:rPr>
        <w:t>🎯</w:t>
      </w:r>
      <w:r w:rsidRPr="00A866F7">
        <w:rPr>
          <w:b/>
          <w:bCs/>
          <w:lang w:val="en-AU"/>
        </w:rPr>
        <w:t xml:space="preserve"> Purpose</w:t>
      </w:r>
    </w:p>
    <w:p w14:paraId="6E97BB6F" w14:textId="77777777" w:rsidR="00A866F7" w:rsidRPr="00A866F7" w:rsidRDefault="00A866F7" w:rsidP="00A866F7">
      <w:pPr>
        <w:rPr>
          <w:lang w:val="en-AU"/>
        </w:rPr>
      </w:pPr>
      <w:r w:rsidRPr="00A866F7">
        <w:rPr>
          <w:lang w:val="en-AU"/>
        </w:rPr>
        <w:t xml:space="preserve">To understand the </w:t>
      </w:r>
      <w:r w:rsidRPr="00A866F7">
        <w:rPr>
          <w:b/>
          <w:bCs/>
          <w:lang w:val="en-AU"/>
        </w:rPr>
        <w:t>two fundamental levers</w:t>
      </w:r>
      <w:r w:rsidRPr="00A866F7">
        <w:rPr>
          <w:lang w:val="en-AU"/>
        </w:rPr>
        <w:t xml:space="preserve"> that define a pitcher’s identity — </w:t>
      </w:r>
      <w:r w:rsidRPr="00A866F7">
        <w:rPr>
          <w:i/>
          <w:iCs/>
          <w:lang w:val="en-AU"/>
        </w:rPr>
        <w:t>Stuff</w:t>
      </w:r>
      <w:r w:rsidRPr="00A866F7">
        <w:rPr>
          <w:lang w:val="en-AU"/>
        </w:rPr>
        <w:t xml:space="preserve"> and </w:t>
      </w:r>
      <w:r w:rsidRPr="00A866F7">
        <w:rPr>
          <w:i/>
          <w:iCs/>
          <w:lang w:val="en-AU"/>
        </w:rPr>
        <w:t>Movement</w:t>
      </w:r>
      <w:r w:rsidRPr="00A866F7">
        <w:rPr>
          <w:lang w:val="en-AU"/>
        </w:rPr>
        <w:t xml:space="preserve"> — and how </w:t>
      </w:r>
      <w:proofErr w:type="gramStart"/>
      <w:r w:rsidRPr="00A866F7">
        <w:rPr>
          <w:lang w:val="en-AU"/>
        </w:rPr>
        <w:t>these shape</w:t>
      </w:r>
      <w:proofErr w:type="gramEnd"/>
      <w:r w:rsidRPr="00A866F7">
        <w:rPr>
          <w:lang w:val="en-AU"/>
        </w:rPr>
        <w:t xml:space="preserve"> not only individual pitch </w:t>
      </w:r>
      <w:proofErr w:type="spellStart"/>
      <w:r w:rsidRPr="00A866F7">
        <w:rPr>
          <w:lang w:val="en-AU"/>
        </w:rPr>
        <w:t>behavior</w:t>
      </w:r>
      <w:proofErr w:type="spellEnd"/>
      <w:r w:rsidRPr="00A866F7">
        <w:rPr>
          <w:lang w:val="en-AU"/>
        </w:rPr>
        <w:t>, but the type of pitcher you develop, deploy, or design within your organization.</w:t>
      </w:r>
    </w:p>
    <w:p w14:paraId="4DFE85C3" w14:textId="77777777" w:rsidR="00A866F7" w:rsidRPr="00A866F7" w:rsidRDefault="00A866F7" w:rsidP="00A866F7">
      <w:pPr>
        <w:rPr>
          <w:lang w:val="en-AU"/>
        </w:rPr>
      </w:pPr>
      <w:r w:rsidRPr="00A866F7">
        <w:rPr>
          <w:lang w:val="en-AU"/>
        </w:rPr>
        <w:t xml:space="preserve">We’ll break down what each represents, how they interact, and how to interpret what the numbers in OOTP are </w:t>
      </w:r>
      <w:r w:rsidRPr="00A866F7">
        <w:rPr>
          <w:i/>
          <w:iCs/>
          <w:lang w:val="en-AU"/>
        </w:rPr>
        <w:t>really telling you</w:t>
      </w:r>
      <w:r w:rsidRPr="00A866F7">
        <w:rPr>
          <w:lang w:val="en-AU"/>
        </w:rPr>
        <w:t xml:space="preserve"> in baseball terms.</w:t>
      </w:r>
    </w:p>
    <w:p w14:paraId="385E6E2B" w14:textId="77777777" w:rsidR="00A866F7" w:rsidRPr="00A866F7" w:rsidRDefault="00A866F7" w:rsidP="00A866F7">
      <w:pPr>
        <w:rPr>
          <w:lang w:val="en-AU"/>
        </w:rPr>
      </w:pPr>
      <w:r w:rsidRPr="00A866F7">
        <w:rPr>
          <w:lang w:val="en-AU"/>
        </w:rPr>
        <w:pict w14:anchorId="7891226A">
          <v:rect id="_x0000_i1701" style="width:0;height:1.5pt" o:hralign="center" o:hrstd="t" o:hr="t" fillcolor="#a0a0a0" stroked="f"/>
        </w:pict>
      </w:r>
    </w:p>
    <w:p w14:paraId="19B549C8" w14:textId="77777777" w:rsidR="00A866F7" w:rsidRPr="00A866F7" w:rsidRDefault="00A866F7" w:rsidP="00A866F7">
      <w:pPr>
        <w:rPr>
          <w:b/>
          <w:bCs/>
          <w:lang w:val="en-AU"/>
        </w:rPr>
      </w:pPr>
      <w:r w:rsidRPr="00A866F7">
        <w:rPr>
          <w:rFonts w:ascii="Segoe UI Emoji" w:hAnsi="Segoe UI Emoji" w:cs="Segoe UI Emoji"/>
          <w:b/>
          <w:bCs/>
          <w:lang w:val="en-AU"/>
        </w:rPr>
        <w:t>⚙️</w:t>
      </w:r>
      <w:r w:rsidRPr="00A866F7">
        <w:rPr>
          <w:b/>
          <w:bCs/>
          <w:lang w:val="en-AU"/>
        </w:rPr>
        <w:t xml:space="preserve"> 1. The Definition Zone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7"/>
        <w:gridCol w:w="2930"/>
        <w:gridCol w:w="2563"/>
        <w:gridCol w:w="2090"/>
      </w:tblGrid>
      <w:tr w:rsidR="00A866F7" w:rsidRPr="00A866F7" w14:paraId="1EC739DD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5ADC2F2F" w14:textId="77777777" w:rsidR="00A866F7" w:rsidRPr="00A866F7" w:rsidRDefault="00A866F7" w:rsidP="00A866F7">
            <w:pPr>
              <w:rPr>
                <w:b/>
                <w:bCs/>
                <w:lang w:val="en-AU"/>
              </w:rPr>
            </w:pPr>
            <w:r w:rsidRPr="00A866F7">
              <w:rPr>
                <w:b/>
                <w:bCs/>
                <w:lang w:val="en-AU"/>
              </w:rPr>
              <w:t>Concept</w:t>
            </w:r>
          </w:p>
        </w:tc>
        <w:tc>
          <w:tcPr>
            <w:tcW w:w="0" w:type="auto"/>
            <w:vAlign w:val="center"/>
            <w:hideMark/>
          </w:tcPr>
          <w:p w14:paraId="4C0AFA63" w14:textId="77777777" w:rsidR="00A866F7" w:rsidRPr="00A866F7" w:rsidRDefault="00A866F7" w:rsidP="00A866F7">
            <w:pPr>
              <w:rPr>
                <w:b/>
                <w:bCs/>
                <w:lang w:val="en-AU"/>
              </w:rPr>
            </w:pPr>
            <w:r w:rsidRPr="00A866F7">
              <w:rPr>
                <w:b/>
                <w:bCs/>
                <w:lang w:val="en-AU"/>
              </w:rPr>
              <w:t>Plain English</w:t>
            </w:r>
          </w:p>
        </w:tc>
        <w:tc>
          <w:tcPr>
            <w:tcW w:w="0" w:type="auto"/>
            <w:vAlign w:val="center"/>
            <w:hideMark/>
          </w:tcPr>
          <w:p w14:paraId="5C347969" w14:textId="77777777" w:rsidR="00A866F7" w:rsidRPr="00A866F7" w:rsidRDefault="00A866F7" w:rsidP="00A866F7">
            <w:pPr>
              <w:rPr>
                <w:b/>
                <w:bCs/>
                <w:lang w:val="en-AU"/>
              </w:rPr>
            </w:pPr>
            <w:r w:rsidRPr="00A866F7">
              <w:rPr>
                <w:b/>
                <w:bCs/>
                <w:lang w:val="en-AU"/>
              </w:rPr>
              <w:t>In OOTP Terms</w:t>
            </w:r>
          </w:p>
        </w:tc>
        <w:tc>
          <w:tcPr>
            <w:tcW w:w="0" w:type="auto"/>
            <w:vAlign w:val="center"/>
            <w:hideMark/>
          </w:tcPr>
          <w:p w14:paraId="64229BFE" w14:textId="77777777" w:rsidR="00A866F7" w:rsidRPr="00A866F7" w:rsidRDefault="00A866F7" w:rsidP="00A866F7">
            <w:pPr>
              <w:rPr>
                <w:b/>
                <w:bCs/>
                <w:lang w:val="en-AU"/>
              </w:rPr>
            </w:pPr>
            <w:r w:rsidRPr="00A866F7">
              <w:rPr>
                <w:b/>
                <w:bCs/>
                <w:lang w:val="en-AU"/>
              </w:rPr>
              <w:t>What It Feels Like</w:t>
            </w:r>
          </w:p>
        </w:tc>
      </w:tr>
      <w:tr w:rsidR="00A866F7" w:rsidRPr="00A866F7" w14:paraId="2C71BDEB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C039DEA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b/>
                <w:bCs/>
                <w:lang w:val="en-AU"/>
              </w:rPr>
              <w:t>Stuff</w:t>
            </w:r>
          </w:p>
        </w:tc>
        <w:tc>
          <w:tcPr>
            <w:tcW w:w="0" w:type="auto"/>
            <w:vAlign w:val="center"/>
            <w:hideMark/>
          </w:tcPr>
          <w:p w14:paraId="11CDF08E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lang w:val="en-AU"/>
              </w:rPr>
              <w:t>The raw nastiness of a pitcher’s arsenal. How hard he throws, how sharp his pitches break, how late the ball moves, and how difficult it is for hitters to make good contact.</w:t>
            </w:r>
          </w:p>
        </w:tc>
        <w:tc>
          <w:tcPr>
            <w:tcW w:w="0" w:type="auto"/>
            <w:vAlign w:val="center"/>
            <w:hideMark/>
          </w:tcPr>
          <w:p w14:paraId="24922332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lang w:val="en-AU"/>
              </w:rPr>
              <w:t xml:space="preserve">Drives </w:t>
            </w:r>
            <w:r w:rsidRPr="00A866F7">
              <w:rPr>
                <w:b/>
                <w:bCs/>
                <w:lang w:val="en-AU"/>
              </w:rPr>
              <w:t>strikeouts</w:t>
            </w:r>
            <w:r w:rsidRPr="00A866F7">
              <w:rPr>
                <w:lang w:val="en-AU"/>
              </w:rPr>
              <w:t xml:space="preserve">, </w:t>
            </w:r>
            <w:r w:rsidRPr="00A866F7">
              <w:rPr>
                <w:b/>
                <w:bCs/>
                <w:lang w:val="en-AU"/>
              </w:rPr>
              <w:t>whiffs</w:t>
            </w:r>
            <w:r w:rsidRPr="00A866F7">
              <w:rPr>
                <w:lang w:val="en-AU"/>
              </w:rPr>
              <w:t>, and the ability to dominate at-bats. It’s power, deception, and intimidation wrapped together.</w:t>
            </w:r>
          </w:p>
        </w:tc>
        <w:tc>
          <w:tcPr>
            <w:tcW w:w="0" w:type="auto"/>
            <w:vAlign w:val="center"/>
            <w:hideMark/>
          </w:tcPr>
          <w:p w14:paraId="155D0411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i/>
                <w:iCs/>
                <w:lang w:val="en-AU"/>
              </w:rPr>
              <w:t>“Wow, that pitch just disappeared.”</w:t>
            </w:r>
            <w:r w:rsidRPr="00A866F7">
              <w:rPr>
                <w:lang w:val="en-AU"/>
              </w:rPr>
              <w:t xml:space="preserve"> — late swings, foul tips, weak choppers.</w:t>
            </w:r>
          </w:p>
        </w:tc>
      </w:tr>
      <w:tr w:rsidR="00A866F7" w:rsidRPr="00A866F7" w14:paraId="43CC98AA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8FADA0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b/>
                <w:bCs/>
                <w:lang w:val="en-AU"/>
              </w:rPr>
              <w:t>Movement</w:t>
            </w:r>
          </w:p>
        </w:tc>
        <w:tc>
          <w:tcPr>
            <w:tcW w:w="0" w:type="auto"/>
            <w:vAlign w:val="center"/>
            <w:hideMark/>
          </w:tcPr>
          <w:p w14:paraId="7D049103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lang w:val="en-AU"/>
              </w:rPr>
              <w:t xml:space="preserve">The shape and life of the ball — how much it </w:t>
            </w:r>
            <w:r w:rsidRPr="00A866F7">
              <w:rPr>
                <w:i/>
                <w:iCs/>
                <w:lang w:val="en-AU"/>
              </w:rPr>
              <w:t>moves</w:t>
            </w:r>
            <w:r w:rsidRPr="00A866F7">
              <w:rPr>
                <w:lang w:val="en-AU"/>
              </w:rPr>
              <w:t xml:space="preserve"> through the air, sinks, rides, or tails.</w:t>
            </w:r>
          </w:p>
        </w:tc>
        <w:tc>
          <w:tcPr>
            <w:tcW w:w="0" w:type="auto"/>
            <w:vAlign w:val="center"/>
            <w:hideMark/>
          </w:tcPr>
          <w:p w14:paraId="333C21A4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lang w:val="en-AU"/>
              </w:rPr>
              <w:t xml:space="preserve">Drives </w:t>
            </w:r>
            <w:r w:rsidRPr="00A866F7">
              <w:rPr>
                <w:b/>
                <w:bCs/>
                <w:lang w:val="en-AU"/>
              </w:rPr>
              <w:t>home-run prevention</w:t>
            </w:r>
            <w:r w:rsidRPr="00A866F7">
              <w:rPr>
                <w:lang w:val="en-AU"/>
              </w:rPr>
              <w:t xml:space="preserve"> and </w:t>
            </w:r>
            <w:r w:rsidRPr="00A866F7">
              <w:rPr>
                <w:b/>
                <w:bCs/>
                <w:lang w:val="en-AU"/>
              </w:rPr>
              <w:t>batted-ball quality</w:t>
            </w:r>
            <w:r w:rsidRPr="00A866F7">
              <w:rPr>
                <w:lang w:val="en-AU"/>
              </w:rPr>
              <w:t>. Controls whether contact is weak, strong, or airborne.</w:t>
            </w:r>
          </w:p>
        </w:tc>
        <w:tc>
          <w:tcPr>
            <w:tcW w:w="0" w:type="auto"/>
            <w:vAlign w:val="center"/>
            <w:hideMark/>
          </w:tcPr>
          <w:p w14:paraId="24E36CAB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i/>
                <w:iCs/>
                <w:lang w:val="en-AU"/>
              </w:rPr>
              <w:t>“He keeps the ball off the barrel.”</w:t>
            </w:r>
            <w:r w:rsidRPr="00A866F7">
              <w:rPr>
                <w:lang w:val="en-AU"/>
              </w:rPr>
              <w:t xml:space="preserve"> — sawed-off grounders, jammed flies.</w:t>
            </w:r>
          </w:p>
        </w:tc>
      </w:tr>
    </w:tbl>
    <w:p w14:paraId="1B09829C" w14:textId="77777777" w:rsidR="00A866F7" w:rsidRPr="00A866F7" w:rsidRDefault="00A866F7" w:rsidP="00A866F7">
      <w:pPr>
        <w:rPr>
          <w:lang w:val="en-AU"/>
        </w:rPr>
      </w:pPr>
      <w:r w:rsidRPr="00A866F7">
        <w:rPr>
          <w:lang w:val="en-AU"/>
        </w:rPr>
        <w:t>In other words:</w:t>
      </w:r>
    </w:p>
    <w:p w14:paraId="56E44DC6" w14:textId="77777777" w:rsidR="00A866F7" w:rsidRPr="00A866F7" w:rsidRDefault="00A866F7" w:rsidP="00A866F7">
      <w:pPr>
        <w:rPr>
          <w:lang w:val="en-AU"/>
        </w:rPr>
      </w:pPr>
      <w:r w:rsidRPr="00A866F7">
        <w:rPr>
          <w:b/>
          <w:bCs/>
          <w:lang w:val="en-AU"/>
        </w:rPr>
        <w:lastRenderedPageBreak/>
        <w:t>Stuff is how hard a hitter flinches.</w:t>
      </w:r>
      <w:r w:rsidRPr="00A866F7">
        <w:rPr>
          <w:lang w:val="en-AU"/>
        </w:rPr>
        <w:br/>
      </w:r>
      <w:r w:rsidRPr="00A866F7">
        <w:rPr>
          <w:b/>
          <w:bCs/>
          <w:lang w:val="en-AU"/>
        </w:rPr>
        <w:t>Movement is how bad a hitter’s contact sounds.</w:t>
      </w:r>
    </w:p>
    <w:p w14:paraId="0F887A20" w14:textId="77777777" w:rsidR="00A866F7" w:rsidRPr="00A866F7" w:rsidRDefault="00A866F7" w:rsidP="00A866F7">
      <w:pPr>
        <w:rPr>
          <w:lang w:val="en-AU"/>
        </w:rPr>
      </w:pPr>
      <w:r w:rsidRPr="00A866F7">
        <w:rPr>
          <w:lang w:val="en-AU"/>
        </w:rPr>
        <w:pict w14:anchorId="72E234C4">
          <v:rect id="_x0000_i1702" style="width:0;height:1.5pt" o:hralign="center" o:hrstd="t" o:hr="t" fillcolor="#a0a0a0" stroked="f"/>
        </w:pict>
      </w:r>
    </w:p>
    <w:p w14:paraId="01C1E543" w14:textId="77777777" w:rsidR="00A866F7" w:rsidRPr="00A866F7" w:rsidRDefault="00A866F7" w:rsidP="00A866F7">
      <w:pPr>
        <w:rPr>
          <w:b/>
          <w:bCs/>
          <w:lang w:val="en-AU"/>
        </w:rPr>
      </w:pPr>
      <w:r w:rsidRPr="00A866F7">
        <w:rPr>
          <w:rFonts w:ascii="Segoe UI Emoji" w:hAnsi="Segoe UI Emoji" w:cs="Segoe UI Emoji"/>
          <w:b/>
          <w:bCs/>
          <w:lang w:val="en-AU"/>
        </w:rPr>
        <w:t>🧩</w:t>
      </w:r>
      <w:r w:rsidRPr="00A866F7">
        <w:rPr>
          <w:b/>
          <w:bCs/>
          <w:lang w:val="en-AU"/>
        </w:rPr>
        <w:t xml:space="preserve"> 2. How Stuff and Movement Divide the Work</w:t>
      </w:r>
    </w:p>
    <w:p w14:paraId="0684E155" w14:textId="77777777" w:rsidR="00A866F7" w:rsidRPr="00A866F7" w:rsidRDefault="00A866F7" w:rsidP="00A866F7">
      <w:pPr>
        <w:numPr>
          <w:ilvl w:val="0"/>
          <w:numId w:val="10"/>
        </w:numPr>
        <w:rPr>
          <w:lang w:val="en-AU"/>
        </w:rPr>
      </w:pPr>
      <w:r w:rsidRPr="00A866F7">
        <w:rPr>
          <w:b/>
          <w:bCs/>
          <w:lang w:val="en-AU"/>
        </w:rPr>
        <w:t>Stuff</w:t>
      </w:r>
      <w:r w:rsidRPr="00A866F7">
        <w:rPr>
          <w:lang w:val="en-AU"/>
        </w:rPr>
        <w:t xml:space="preserve"> → generates strikeouts, swinging strikes, and awkward contact.</w:t>
      </w:r>
    </w:p>
    <w:p w14:paraId="32C530E1" w14:textId="77777777" w:rsidR="00A866F7" w:rsidRPr="00A866F7" w:rsidRDefault="00A866F7" w:rsidP="00A866F7">
      <w:pPr>
        <w:numPr>
          <w:ilvl w:val="0"/>
          <w:numId w:val="10"/>
        </w:numPr>
        <w:rPr>
          <w:lang w:val="en-AU"/>
        </w:rPr>
      </w:pPr>
      <w:r w:rsidRPr="00A866F7">
        <w:rPr>
          <w:b/>
          <w:bCs/>
          <w:lang w:val="en-AU"/>
        </w:rPr>
        <w:t>Movement</w:t>
      </w:r>
      <w:r w:rsidRPr="00A866F7">
        <w:rPr>
          <w:lang w:val="en-AU"/>
        </w:rPr>
        <w:t xml:space="preserve"> → keeps the ball in the park, generates grounders, limits extra-base hits.</w:t>
      </w:r>
    </w:p>
    <w:p w14:paraId="51F0FEA5" w14:textId="77777777" w:rsidR="00A866F7" w:rsidRPr="00A866F7" w:rsidRDefault="00A866F7" w:rsidP="00A866F7">
      <w:pPr>
        <w:rPr>
          <w:lang w:val="en-AU"/>
        </w:rPr>
      </w:pPr>
      <w:r w:rsidRPr="00A866F7">
        <w:rPr>
          <w:lang w:val="en-AU"/>
        </w:rPr>
        <w:t xml:space="preserve">If a batter </w:t>
      </w:r>
      <w:r w:rsidRPr="00A866F7">
        <w:rPr>
          <w:i/>
          <w:iCs/>
          <w:lang w:val="en-AU"/>
        </w:rPr>
        <w:t>swings and misses</w:t>
      </w:r>
      <w:r w:rsidRPr="00A866F7">
        <w:rPr>
          <w:lang w:val="en-AU"/>
        </w:rPr>
        <w:t>, that’s Stuff.</w:t>
      </w:r>
      <w:r w:rsidRPr="00A866F7">
        <w:rPr>
          <w:lang w:val="en-AU"/>
        </w:rPr>
        <w:br/>
        <w:t xml:space="preserve">If he </w:t>
      </w:r>
      <w:r w:rsidRPr="00A866F7">
        <w:rPr>
          <w:i/>
          <w:iCs/>
          <w:lang w:val="en-AU"/>
        </w:rPr>
        <w:t>swings and doesn’t hit it far</w:t>
      </w:r>
      <w:r w:rsidRPr="00A866F7">
        <w:rPr>
          <w:lang w:val="en-AU"/>
        </w:rPr>
        <w:t>, that’s Movement.</w:t>
      </w:r>
    </w:p>
    <w:p w14:paraId="2565E582" w14:textId="77777777" w:rsidR="00A866F7" w:rsidRPr="00A866F7" w:rsidRDefault="00A866F7" w:rsidP="00A866F7">
      <w:pPr>
        <w:rPr>
          <w:lang w:val="en-AU"/>
        </w:rPr>
      </w:pPr>
      <w:r w:rsidRPr="00A866F7">
        <w:rPr>
          <w:lang w:val="en-AU"/>
        </w:rPr>
        <w:t>In OOTP, these two ratings feed separate outcome probabilities:</w:t>
      </w:r>
    </w:p>
    <w:p w14:paraId="51227B0D" w14:textId="77777777" w:rsidR="00A866F7" w:rsidRPr="00A866F7" w:rsidRDefault="00A866F7" w:rsidP="00A866F7">
      <w:pPr>
        <w:numPr>
          <w:ilvl w:val="0"/>
          <w:numId w:val="11"/>
        </w:numPr>
        <w:rPr>
          <w:lang w:val="en-AU"/>
        </w:rPr>
      </w:pPr>
      <w:r w:rsidRPr="00A866F7">
        <w:rPr>
          <w:lang w:val="en-AU"/>
        </w:rPr>
        <w:t xml:space="preserve">Stuff increases the </w:t>
      </w:r>
      <w:r w:rsidRPr="00A866F7">
        <w:rPr>
          <w:i/>
          <w:iCs/>
          <w:lang w:val="en-AU"/>
        </w:rPr>
        <w:t>strikeout event chance.</w:t>
      </w:r>
    </w:p>
    <w:p w14:paraId="32D77EDC" w14:textId="77777777" w:rsidR="00A866F7" w:rsidRPr="00A866F7" w:rsidRDefault="00A866F7" w:rsidP="00A866F7">
      <w:pPr>
        <w:numPr>
          <w:ilvl w:val="0"/>
          <w:numId w:val="11"/>
        </w:numPr>
        <w:rPr>
          <w:lang w:val="en-AU"/>
        </w:rPr>
      </w:pPr>
      <w:r w:rsidRPr="00A866F7">
        <w:rPr>
          <w:lang w:val="en-AU"/>
        </w:rPr>
        <w:t xml:space="preserve">Movement decreases the </w:t>
      </w:r>
      <w:r w:rsidRPr="00A866F7">
        <w:rPr>
          <w:i/>
          <w:iCs/>
          <w:lang w:val="en-AU"/>
        </w:rPr>
        <w:t>home-run event chance.</w:t>
      </w:r>
    </w:p>
    <w:p w14:paraId="102A8F4C" w14:textId="77777777" w:rsidR="00A866F7" w:rsidRPr="00A866F7" w:rsidRDefault="00A866F7" w:rsidP="00A866F7">
      <w:pPr>
        <w:rPr>
          <w:lang w:val="en-AU"/>
        </w:rPr>
      </w:pPr>
      <w:r w:rsidRPr="00A866F7">
        <w:rPr>
          <w:lang w:val="en-AU"/>
        </w:rPr>
        <w:t>Together, they define the shape of your pitcher’s stat line.</w:t>
      </w:r>
    </w:p>
    <w:p w14:paraId="4BC81420" w14:textId="77777777" w:rsidR="00A866F7" w:rsidRPr="00A866F7" w:rsidRDefault="00A866F7" w:rsidP="00A866F7">
      <w:pPr>
        <w:rPr>
          <w:lang w:val="en-AU"/>
        </w:rPr>
      </w:pPr>
      <w:r w:rsidRPr="00A866F7">
        <w:rPr>
          <w:lang w:val="en-AU"/>
        </w:rPr>
        <w:pict w14:anchorId="6B0F3192">
          <v:rect id="_x0000_i1703" style="width:0;height:1.5pt" o:hralign="center" o:hrstd="t" o:hr="t" fillcolor="#a0a0a0" stroked="f"/>
        </w:pict>
      </w:r>
    </w:p>
    <w:p w14:paraId="55B8EE55" w14:textId="77777777" w:rsidR="00A866F7" w:rsidRPr="00A866F7" w:rsidRDefault="00A866F7" w:rsidP="00A866F7">
      <w:pPr>
        <w:rPr>
          <w:b/>
          <w:bCs/>
          <w:lang w:val="en-AU"/>
        </w:rPr>
      </w:pPr>
      <w:r w:rsidRPr="00A866F7">
        <w:rPr>
          <w:rFonts w:ascii="Segoe UI Emoji" w:hAnsi="Segoe UI Emoji" w:cs="Segoe UI Emoji"/>
          <w:b/>
          <w:bCs/>
          <w:lang w:val="en-AU"/>
        </w:rPr>
        <w:t>📈</w:t>
      </w:r>
      <w:r w:rsidRPr="00A866F7">
        <w:rPr>
          <w:b/>
          <w:bCs/>
          <w:lang w:val="en-AU"/>
        </w:rPr>
        <w:t xml:space="preserve"> 3. The Two Stat Lines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89"/>
        <w:gridCol w:w="1653"/>
        <w:gridCol w:w="3879"/>
      </w:tblGrid>
      <w:tr w:rsidR="00A866F7" w:rsidRPr="00A866F7" w14:paraId="437078D6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29C237F" w14:textId="77777777" w:rsidR="00A866F7" w:rsidRPr="00A866F7" w:rsidRDefault="00A866F7" w:rsidP="00A866F7">
            <w:pPr>
              <w:rPr>
                <w:b/>
                <w:bCs/>
                <w:lang w:val="en-AU"/>
              </w:rPr>
            </w:pPr>
            <w:r w:rsidRPr="00A866F7">
              <w:rPr>
                <w:b/>
                <w:bCs/>
                <w:lang w:val="en-AU"/>
              </w:rPr>
              <w:t>Rating Type</w:t>
            </w:r>
          </w:p>
        </w:tc>
        <w:tc>
          <w:tcPr>
            <w:tcW w:w="0" w:type="auto"/>
            <w:vAlign w:val="center"/>
            <w:hideMark/>
          </w:tcPr>
          <w:p w14:paraId="2B0A9934" w14:textId="77777777" w:rsidR="00A866F7" w:rsidRPr="00A866F7" w:rsidRDefault="00A866F7" w:rsidP="00A866F7">
            <w:pPr>
              <w:rPr>
                <w:b/>
                <w:bCs/>
                <w:lang w:val="en-AU"/>
              </w:rPr>
            </w:pPr>
            <w:r w:rsidRPr="00A866F7">
              <w:rPr>
                <w:b/>
                <w:bCs/>
                <w:lang w:val="en-AU"/>
              </w:rPr>
              <w:t>Real-Life Result</w:t>
            </w:r>
          </w:p>
        </w:tc>
        <w:tc>
          <w:tcPr>
            <w:tcW w:w="0" w:type="auto"/>
            <w:vAlign w:val="center"/>
            <w:hideMark/>
          </w:tcPr>
          <w:p w14:paraId="50A4201A" w14:textId="77777777" w:rsidR="00A866F7" w:rsidRPr="00A866F7" w:rsidRDefault="00A866F7" w:rsidP="00A866F7">
            <w:pPr>
              <w:rPr>
                <w:b/>
                <w:bCs/>
                <w:lang w:val="en-AU"/>
              </w:rPr>
            </w:pPr>
            <w:r w:rsidRPr="00A866F7">
              <w:rPr>
                <w:b/>
                <w:bCs/>
                <w:lang w:val="en-AU"/>
              </w:rPr>
              <w:t>Stat Reflection in OOTP</w:t>
            </w:r>
          </w:p>
        </w:tc>
      </w:tr>
      <w:tr w:rsidR="00A866F7" w:rsidRPr="00A866F7" w14:paraId="1F475920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D87917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b/>
                <w:bCs/>
                <w:lang w:val="en-AU"/>
              </w:rPr>
              <w:t>Stuff</w:t>
            </w:r>
          </w:p>
        </w:tc>
        <w:tc>
          <w:tcPr>
            <w:tcW w:w="0" w:type="auto"/>
            <w:vAlign w:val="center"/>
            <w:hideMark/>
          </w:tcPr>
          <w:p w14:paraId="27AA4EE8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lang w:val="en-AU"/>
              </w:rPr>
              <w:t>Miss bats</w:t>
            </w:r>
          </w:p>
        </w:tc>
        <w:tc>
          <w:tcPr>
            <w:tcW w:w="0" w:type="auto"/>
            <w:vAlign w:val="center"/>
            <w:hideMark/>
          </w:tcPr>
          <w:p w14:paraId="4BA1F52B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lang w:val="en-AU"/>
              </w:rPr>
              <w:t xml:space="preserve">High </w:t>
            </w:r>
            <w:r w:rsidRPr="00A866F7">
              <w:rPr>
                <w:b/>
                <w:bCs/>
                <w:lang w:val="en-AU"/>
              </w:rPr>
              <w:t>K/9</w:t>
            </w:r>
            <w:r w:rsidRPr="00A866F7">
              <w:rPr>
                <w:lang w:val="en-AU"/>
              </w:rPr>
              <w:t xml:space="preserve">, low </w:t>
            </w:r>
            <w:r w:rsidRPr="00A866F7">
              <w:rPr>
                <w:b/>
                <w:bCs/>
                <w:lang w:val="en-AU"/>
              </w:rPr>
              <w:t>BABIP</w:t>
            </w:r>
            <w:r w:rsidRPr="00A866F7">
              <w:rPr>
                <w:lang w:val="en-AU"/>
              </w:rPr>
              <w:t xml:space="preserve"> (to an extent)</w:t>
            </w:r>
          </w:p>
        </w:tc>
      </w:tr>
      <w:tr w:rsidR="00A866F7" w:rsidRPr="00A866F7" w14:paraId="133B6266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F32E6B0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b/>
                <w:bCs/>
                <w:lang w:val="en-AU"/>
              </w:rPr>
              <w:t>Movement</w:t>
            </w:r>
          </w:p>
        </w:tc>
        <w:tc>
          <w:tcPr>
            <w:tcW w:w="0" w:type="auto"/>
            <w:vAlign w:val="center"/>
            <w:hideMark/>
          </w:tcPr>
          <w:p w14:paraId="2EC89B0C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lang w:val="en-AU"/>
              </w:rPr>
              <w:t>Limit long balls</w:t>
            </w:r>
          </w:p>
        </w:tc>
        <w:tc>
          <w:tcPr>
            <w:tcW w:w="0" w:type="auto"/>
            <w:vAlign w:val="center"/>
            <w:hideMark/>
          </w:tcPr>
          <w:p w14:paraId="60F0DC2C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lang w:val="en-AU"/>
              </w:rPr>
              <w:t xml:space="preserve">Low </w:t>
            </w:r>
            <w:r w:rsidRPr="00A866F7">
              <w:rPr>
                <w:b/>
                <w:bCs/>
                <w:lang w:val="en-AU"/>
              </w:rPr>
              <w:t>HR/9</w:t>
            </w:r>
            <w:r w:rsidRPr="00A866F7">
              <w:rPr>
                <w:lang w:val="en-AU"/>
              </w:rPr>
              <w:t xml:space="preserve">, high </w:t>
            </w:r>
            <w:r w:rsidRPr="00A866F7">
              <w:rPr>
                <w:b/>
                <w:bCs/>
                <w:lang w:val="en-AU"/>
              </w:rPr>
              <w:t>GO%</w:t>
            </w:r>
            <w:r w:rsidRPr="00A866F7">
              <w:rPr>
                <w:lang w:val="en-AU"/>
              </w:rPr>
              <w:t xml:space="preserve">, consistent </w:t>
            </w:r>
            <w:r w:rsidRPr="00A866F7">
              <w:rPr>
                <w:b/>
                <w:bCs/>
                <w:lang w:val="en-AU"/>
              </w:rPr>
              <w:t>LOB%</w:t>
            </w:r>
          </w:p>
        </w:tc>
      </w:tr>
    </w:tbl>
    <w:p w14:paraId="683A916F" w14:textId="77777777" w:rsidR="00A866F7" w:rsidRPr="00A866F7" w:rsidRDefault="00A866F7" w:rsidP="00A866F7">
      <w:pPr>
        <w:rPr>
          <w:lang w:val="en-AU"/>
        </w:rPr>
      </w:pPr>
      <w:r w:rsidRPr="00A866F7">
        <w:rPr>
          <w:lang w:val="en-AU"/>
        </w:rPr>
        <w:pict w14:anchorId="40ED9D4F">
          <v:rect id="_x0000_i1704" style="width:0;height:1.5pt" o:hralign="center" o:hrstd="t" o:hr="t" fillcolor="#a0a0a0" stroked="f"/>
        </w:pict>
      </w:r>
    </w:p>
    <w:p w14:paraId="29EA39E0" w14:textId="77777777" w:rsidR="00A866F7" w:rsidRPr="00A866F7" w:rsidRDefault="00A866F7" w:rsidP="00A866F7">
      <w:pPr>
        <w:rPr>
          <w:b/>
          <w:bCs/>
          <w:lang w:val="en-AU"/>
        </w:rPr>
      </w:pPr>
      <w:r w:rsidRPr="00A866F7">
        <w:rPr>
          <w:rFonts w:ascii="Segoe UI Emoji" w:hAnsi="Segoe UI Emoji" w:cs="Segoe UI Emoji"/>
          <w:b/>
          <w:bCs/>
          <w:lang w:val="en-AU"/>
        </w:rPr>
        <w:t>🧠</w:t>
      </w:r>
      <w:r w:rsidRPr="00A866F7">
        <w:rPr>
          <w:b/>
          <w:bCs/>
          <w:lang w:val="en-AU"/>
        </w:rPr>
        <w:t xml:space="preserve"> 4. The Relationship Between the Two</w:t>
      </w:r>
    </w:p>
    <w:p w14:paraId="19BB0518" w14:textId="77777777" w:rsidR="00A866F7" w:rsidRPr="00A866F7" w:rsidRDefault="00A866F7" w:rsidP="00A866F7">
      <w:pPr>
        <w:rPr>
          <w:lang w:val="en-AU"/>
        </w:rPr>
      </w:pPr>
      <w:r w:rsidRPr="00A866F7">
        <w:rPr>
          <w:lang w:val="en-AU"/>
        </w:rPr>
        <w:t>Though separate, they complement and counterbalance each other: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2"/>
        <w:gridCol w:w="3440"/>
        <w:gridCol w:w="2928"/>
      </w:tblGrid>
      <w:tr w:rsidR="00A866F7" w:rsidRPr="00A866F7" w14:paraId="56FF3106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6BF1E78" w14:textId="77777777" w:rsidR="00A866F7" w:rsidRPr="00A866F7" w:rsidRDefault="00A866F7" w:rsidP="00A866F7">
            <w:pPr>
              <w:rPr>
                <w:b/>
                <w:bCs/>
                <w:lang w:val="en-AU"/>
              </w:rPr>
            </w:pPr>
            <w:r w:rsidRPr="00A866F7">
              <w:rPr>
                <w:b/>
                <w:bCs/>
                <w:lang w:val="en-AU"/>
              </w:rPr>
              <w:t>Combo</w:t>
            </w:r>
          </w:p>
        </w:tc>
        <w:tc>
          <w:tcPr>
            <w:tcW w:w="0" w:type="auto"/>
            <w:vAlign w:val="center"/>
            <w:hideMark/>
          </w:tcPr>
          <w:p w14:paraId="5D00B6A3" w14:textId="77777777" w:rsidR="00A866F7" w:rsidRPr="00A866F7" w:rsidRDefault="00A866F7" w:rsidP="00A866F7">
            <w:pPr>
              <w:rPr>
                <w:b/>
                <w:bCs/>
                <w:lang w:val="en-AU"/>
              </w:rPr>
            </w:pPr>
            <w:r w:rsidRPr="00A866F7">
              <w:rPr>
                <w:b/>
                <w:bCs/>
                <w:lang w:val="en-AU"/>
              </w:rPr>
              <w:t>What It Means</w:t>
            </w:r>
          </w:p>
        </w:tc>
        <w:tc>
          <w:tcPr>
            <w:tcW w:w="0" w:type="auto"/>
            <w:vAlign w:val="center"/>
            <w:hideMark/>
          </w:tcPr>
          <w:p w14:paraId="7F6B6B45" w14:textId="77777777" w:rsidR="00A866F7" w:rsidRPr="00A866F7" w:rsidRDefault="00A866F7" w:rsidP="00A866F7">
            <w:pPr>
              <w:rPr>
                <w:b/>
                <w:bCs/>
                <w:lang w:val="en-AU"/>
              </w:rPr>
            </w:pPr>
            <w:r w:rsidRPr="00A866F7">
              <w:rPr>
                <w:b/>
                <w:bCs/>
                <w:lang w:val="en-AU"/>
              </w:rPr>
              <w:t>Archetype</w:t>
            </w:r>
          </w:p>
        </w:tc>
      </w:tr>
      <w:tr w:rsidR="00A866F7" w:rsidRPr="00A866F7" w14:paraId="6BF6CC67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088FDE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b/>
                <w:bCs/>
                <w:lang w:val="en-AU"/>
              </w:rPr>
              <w:t>High Stuff + High Movement</w:t>
            </w:r>
          </w:p>
        </w:tc>
        <w:tc>
          <w:tcPr>
            <w:tcW w:w="0" w:type="auto"/>
            <w:vAlign w:val="center"/>
            <w:hideMark/>
          </w:tcPr>
          <w:p w14:paraId="3E840593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lang w:val="en-AU"/>
              </w:rPr>
              <w:t>The Holy Grail — power and finesse in one.</w:t>
            </w:r>
          </w:p>
        </w:tc>
        <w:tc>
          <w:tcPr>
            <w:tcW w:w="0" w:type="auto"/>
            <w:vAlign w:val="center"/>
            <w:hideMark/>
          </w:tcPr>
          <w:p w14:paraId="69D6AEA5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i/>
                <w:iCs/>
                <w:lang w:val="en-AU"/>
              </w:rPr>
              <w:t>Ace</w:t>
            </w:r>
          </w:p>
        </w:tc>
      </w:tr>
      <w:tr w:rsidR="00A866F7" w:rsidRPr="00A866F7" w14:paraId="43453EA8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60C6ACC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b/>
                <w:bCs/>
                <w:lang w:val="en-AU"/>
              </w:rPr>
              <w:t>High Stuff + Low Movement</w:t>
            </w:r>
          </w:p>
        </w:tc>
        <w:tc>
          <w:tcPr>
            <w:tcW w:w="0" w:type="auto"/>
            <w:vAlign w:val="center"/>
            <w:hideMark/>
          </w:tcPr>
          <w:p w14:paraId="556A1D27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lang w:val="en-AU"/>
              </w:rPr>
              <w:t>Blows hitters away but gives up souvenirs.</w:t>
            </w:r>
          </w:p>
        </w:tc>
        <w:tc>
          <w:tcPr>
            <w:tcW w:w="0" w:type="auto"/>
            <w:vAlign w:val="center"/>
            <w:hideMark/>
          </w:tcPr>
          <w:p w14:paraId="62ED438C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i/>
                <w:iCs/>
                <w:lang w:val="en-AU"/>
              </w:rPr>
              <w:t>Power arm / fly-ball type</w:t>
            </w:r>
          </w:p>
        </w:tc>
      </w:tr>
      <w:tr w:rsidR="00A866F7" w:rsidRPr="00A866F7" w14:paraId="0536D932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28182FB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b/>
                <w:bCs/>
                <w:lang w:val="en-AU"/>
              </w:rPr>
              <w:t xml:space="preserve">Low Stuff + High </w:t>
            </w:r>
            <w:r w:rsidRPr="00A866F7">
              <w:rPr>
                <w:b/>
                <w:bCs/>
                <w:lang w:val="en-AU"/>
              </w:rPr>
              <w:lastRenderedPageBreak/>
              <w:t>Movement</w:t>
            </w:r>
          </w:p>
        </w:tc>
        <w:tc>
          <w:tcPr>
            <w:tcW w:w="0" w:type="auto"/>
            <w:vAlign w:val="center"/>
            <w:hideMark/>
          </w:tcPr>
          <w:p w14:paraId="4D8AA9C1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lang w:val="en-AU"/>
              </w:rPr>
              <w:lastRenderedPageBreak/>
              <w:t xml:space="preserve">Pitch-to-contact, ground-ball </w:t>
            </w:r>
            <w:r w:rsidRPr="00A866F7">
              <w:rPr>
                <w:lang w:val="en-AU"/>
              </w:rPr>
              <w:lastRenderedPageBreak/>
              <w:t>control specialist.</w:t>
            </w:r>
          </w:p>
        </w:tc>
        <w:tc>
          <w:tcPr>
            <w:tcW w:w="0" w:type="auto"/>
            <w:vAlign w:val="center"/>
            <w:hideMark/>
          </w:tcPr>
          <w:p w14:paraId="5B9F3165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i/>
                <w:iCs/>
                <w:lang w:val="en-AU"/>
              </w:rPr>
              <w:lastRenderedPageBreak/>
              <w:t xml:space="preserve">Crafty </w:t>
            </w:r>
            <w:proofErr w:type="spellStart"/>
            <w:r w:rsidRPr="00A866F7">
              <w:rPr>
                <w:i/>
                <w:iCs/>
                <w:lang w:val="en-AU"/>
              </w:rPr>
              <w:t>sinkerballer</w:t>
            </w:r>
            <w:proofErr w:type="spellEnd"/>
            <w:r w:rsidRPr="00A866F7">
              <w:rPr>
                <w:i/>
                <w:iCs/>
                <w:lang w:val="en-AU"/>
              </w:rPr>
              <w:t xml:space="preserve"> / Maddux </w:t>
            </w:r>
            <w:r w:rsidRPr="00A866F7">
              <w:rPr>
                <w:i/>
                <w:iCs/>
                <w:lang w:val="en-AU"/>
              </w:rPr>
              <w:lastRenderedPageBreak/>
              <w:t>archetype</w:t>
            </w:r>
          </w:p>
        </w:tc>
      </w:tr>
      <w:tr w:rsidR="00A866F7" w:rsidRPr="00A866F7" w14:paraId="0B7462ED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436FD0D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b/>
                <w:bCs/>
                <w:lang w:val="en-AU"/>
              </w:rPr>
              <w:lastRenderedPageBreak/>
              <w:t>Moderate Both</w:t>
            </w:r>
          </w:p>
        </w:tc>
        <w:tc>
          <w:tcPr>
            <w:tcW w:w="0" w:type="auto"/>
            <w:vAlign w:val="center"/>
            <w:hideMark/>
          </w:tcPr>
          <w:p w14:paraId="6C96A3CD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lang w:val="en-AU"/>
              </w:rPr>
              <w:t>Steady innings-eater, dependent on Control.</w:t>
            </w:r>
          </w:p>
        </w:tc>
        <w:tc>
          <w:tcPr>
            <w:tcW w:w="0" w:type="auto"/>
            <w:vAlign w:val="center"/>
            <w:hideMark/>
          </w:tcPr>
          <w:p w14:paraId="6A16E5A2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i/>
                <w:iCs/>
                <w:lang w:val="en-AU"/>
              </w:rPr>
              <w:t>Mid-rotation pro</w:t>
            </w:r>
          </w:p>
        </w:tc>
      </w:tr>
    </w:tbl>
    <w:p w14:paraId="0B03E73B" w14:textId="77777777" w:rsidR="00A866F7" w:rsidRPr="00A866F7" w:rsidRDefault="00A866F7" w:rsidP="00A866F7">
      <w:pPr>
        <w:rPr>
          <w:lang w:val="en-AU"/>
        </w:rPr>
      </w:pPr>
      <w:r w:rsidRPr="00A866F7">
        <w:rPr>
          <w:lang w:val="en-AU"/>
        </w:rPr>
        <w:pict w14:anchorId="76B8AF7F">
          <v:rect id="_x0000_i1705" style="width:0;height:1.5pt" o:hralign="center" o:hrstd="t" o:hr="t" fillcolor="#a0a0a0" stroked="f"/>
        </w:pict>
      </w:r>
    </w:p>
    <w:p w14:paraId="2FCA80B3" w14:textId="77777777" w:rsidR="00A866F7" w:rsidRPr="00A866F7" w:rsidRDefault="00A866F7" w:rsidP="00A866F7">
      <w:pPr>
        <w:rPr>
          <w:b/>
          <w:bCs/>
          <w:lang w:val="en-AU"/>
        </w:rPr>
      </w:pPr>
      <w:r w:rsidRPr="00A866F7">
        <w:rPr>
          <w:rFonts w:ascii="Segoe UI Emoji" w:hAnsi="Segoe UI Emoji" w:cs="Segoe UI Emoji"/>
          <w:b/>
          <w:bCs/>
          <w:lang w:val="en-AU"/>
        </w:rPr>
        <w:t>🧮</w:t>
      </w:r>
      <w:r w:rsidRPr="00A866F7">
        <w:rPr>
          <w:b/>
          <w:bCs/>
          <w:lang w:val="en-AU"/>
        </w:rPr>
        <w:t xml:space="preserve"> 5. How the Ratings Interact with Pitches</w:t>
      </w:r>
    </w:p>
    <w:p w14:paraId="06B82AB3" w14:textId="77777777" w:rsidR="00A866F7" w:rsidRPr="00A866F7" w:rsidRDefault="00A866F7" w:rsidP="00A866F7">
      <w:pPr>
        <w:rPr>
          <w:lang w:val="en-AU"/>
        </w:rPr>
      </w:pPr>
      <w:r w:rsidRPr="00A866F7">
        <w:rPr>
          <w:lang w:val="en-AU"/>
        </w:rPr>
        <w:t>Every pitch in a repertoire carries internal multipliers that affect Stuff and Movement:</w:t>
      </w:r>
    </w:p>
    <w:p w14:paraId="624AB612" w14:textId="77777777" w:rsidR="00A866F7" w:rsidRPr="00A866F7" w:rsidRDefault="00A866F7" w:rsidP="00A866F7">
      <w:pPr>
        <w:numPr>
          <w:ilvl w:val="0"/>
          <w:numId w:val="12"/>
        </w:numPr>
        <w:rPr>
          <w:lang w:val="en-AU"/>
        </w:rPr>
      </w:pPr>
      <w:r w:rsidRPr="00A866F7">
        <w:rPr>
          <w:lang w:val="en-AU"/>
        </w:rPr>
        <w:t xml:space="preserve">Fastballs and sliders tend to emphasize </w:t>
      </w:r>
      <w:r w:rsidRPr="00A866F7">
        <w:rPr>
          <w:b/>
          <w:bCs/>
          <w:lang w:val="en-AU"/>
        </w:rPr>
        <w:t>Stuff</w:t>
      </w:r>
      <w:r w:rsidRPr="00A866F7">
        <w:rPr>
          <w:lang w:val="en-AU"/>
        </w:rPr>
        <w:t>.</w:t>
      </w:r>
    </w:p>
    <w:p w14:paraId="6737AE59" w14:textId="77777777" w:rsidR="00A866F7" w:rsidRPr="00A866F7" w:rsidRDefault="00A866F7" w:rsidP="00A866F7">
      <w:pPr>
        <w:numPr>
          <w:ilvl w:val="0"/>
          <w:numId w:val="12"/>
        </w:numPr>
        <w:rPr>
          <w:lang w:val="en-AU"/>
        </w:rPr>
      </w:pPr>
      <w:r w:rsidRPr="00A866F7">
        <w:rPr>
          <w:lang w:val="en-AU"/>
        </w:rPr>
        <w:t xml:space="preserve">Sinkers, changeups, and splitters tend to emphasize </w:t>
      </w:r>
      <w:r w:rsidRPr="00A866F7">
        <w:rPr>
          <w:b/>
          <w:bCs/>
          <w:lang w:val="en-AU"/>
        </w:rPr>
        <w:t>Movement</w:t>
      </w:r>
      <w:r w:rsidRPr="00A866F7">
        <w:rPr>
          <w:lang w:val="en-AU"/>
        </w:rPr>
        <w:t>.</w:t>
      </w:r>
    </w:p>
    <w:p w14:paraId="5E28760E" w14:textId="77777777" w:rsidR="00A866F7" w:rsidRPr="00A866F7" w:rsidRDefault="00A866F7" w:rsidP="00A866F7">
      <w:pPr>
        <w:numPr>
          <w:ilvl w:val="0"/>
          <w:numId w:val="12"/>
        </w:numPr>
        <w:rPr>
          <w:lang w:val="en-AU"/>
        </w:rPr>
      </w:pPr>
      <w:r w:rsidRPr="00A866F7">
        <w:rPr>
          <w:lang w:val="en-AU"/>
        </w:rPr>
        <w:t>Pitch sequencing modifies both — e.g., a high fastball after a sinker increases perceived Stuff.</w:t>
      </w:r>
    </w:p>
    <w:p w14:paraId="5145DC3D" w14:textId="77777777" w:rsidR="00A866F7" w:rsidRPr="00A866F7" w:rsidRDefault="00A866F7" w:rsidP="00A866F7">
      <w:pPr>
        <w:rPr>
          <w:lang w:val="en-AU"/>
        </w:rPr>
      </w:pPr>
      <w:r w:rsidRPr="00A866F7">
        <w:rPr>
          <w:lang w:val="en-AU"/>
        </w:rPr>
        <w:t>Thus, two pitchers with identical Stuff ratings can perform differently depending on their pitch mix.</w:t>
      </w:r>
    </w:p>
    <w:p w14:paraId="001EF23F" w14:textId="77777777" w:rsidR="00A866F7" w:rsidRPr="00A866F7" w:rsidRDefault="00A866F7" w:rsidP="00A866F7">
      <w:pPr>
        <w:rPr>
          <w:lang w:val="en-AU"/>
        </w:rPr>
      </w:pPr>
      <w:r w:rsidRPr="00A866F7">
        <w:rPr>
          <w:lang w:val="en-AU"/>
        </w:rPr>
        <w:pict w14:anchorId="26318623">
          <v:rect id="_x0000_i1706" style="width:0;height:1.5pt" o:hralign="center" o:hrstd="t" o:hr="t" fillcolor="#a0a0a0" stroked="f"/>
        </w:pict>
      </w:r>
    </w:p>
    <w:p w14:paraId="3E400572" w14:textId="77777777" w:rsidR="00A866F7" w:rsidRPr="00A866F7" w:rsidRDefault="00A866F7" w:rsidP="00A866F7">
      <w:pPr>
        <w:rPr>
          <w:b/>
          <w:bCs/>
          <w:lang w:val="en-AU"/>
        </w:rPr>
      </w:pPr>
      <w:r w:rsidRPr="00A866F7">
        <w:rPr>
          <w:rFonts w:ascii="Segoe UI Emoji" w:hAnsi="Segoe UI Emoji" w:cs="Segoe UI Emoji"/>
          <w:b/>
          <w:bCs/>
          <w:lang w:val="en-AU"/>
        </w:rPr>
        <w:t>🧭</w:t>
      </w:r>
      <w:r w:rsidRPr="00A866F7">
        <w:rPr>
          <w:b/>
          <w:bCs/>
          <w:lang w:val="en-AU"/>
        </w:rPr>
        <w:t xml:space="preserve"> 6. Interpreting “Stuff” in Scouting Reports</w:t>
      </w:r>
    </w:p>
    <w:p w14:paraId="391DC6D9" w14:textId="77777777" w:rsidR="00A866F7" w:rsidRPr="00A866F7" w:rsidRDefault="00A866F7" w:rsidP="00A866F7">
      <w:pPr>
        <w:rPr>
          <w:lang w:val="en-AU"/>
        </w:rPr>
      </w:pPr>
      <w:r w:rsidRPr="00A866F7">
        <w:rPr>
          <w:lang w:val="en-AU"/>
        </w:rPr>
        <w:t>When your scout says:</w:t>
      </w:r>
    </w:p>
    <w:p w14:paraId="4662524A" w14:textId="77777777" w:rsidR="00A866F7" w:rsidRPr="00A866F7" w:rsidRDefault="00A866F7" w:rsidP="00A866F7">
      <w:pPr>
        <w:rPr>
          <w:lang w:val="en-AU"/>
        </w:rPr>
      </w:pPr>
      <w:r w:rsidRPr="00A866F7">
        <w:rPr>
          <w:lang w:val="en-AU"/>
        </w:rPr>
        <w:t>“He’s got electric stuff.”</w:t>
      </w:r>
      <w:r w:rsidRPr="00A866F7">
        <w:rPr>
          <w:lang w:val="en-AU"/>
        </w:rPr>
        <w:br/>
        <w:t>that usually implies:</w:t>
      </w:r>
    </w:p>
    <w:p w14:paraId="44FBCA75" w14:textId="77777777" w:rsidR="00A866F7" w:rsidRPr="00A866F7" w:rsidRDefault="00A866F7" w:rsidP="00A866F7">
      <w:pPr>
        <w:numPr>
          <w:ilvl w:val="0"/>
          <w:numId w:val="13"/>
        </w:numPr>
        <w:rPr>
          <w:lang w:val="en-AU"/>
        </w:rPr>
      </w:pPr>
      <w:r w:rsidRPr="00A866F7">
        <w:rPr>
          <w:lang w:val="en-AU"/>
        </w:rPr>
        <w:t>Velocity ≥ league average for his era.</w:t>
      </w:r>
    </w:p>
    <w:p w14:paraId="0A92C1B9" w14:textId="77777777" w:rsidR="00A866F7" w:rsidRPr="00A866F7" w:rsidRDefault="00A866F7" w:rsidP="00A866F7">
      <w:pPr>
        <w:numPr>
          <w:ilvl w:val="0"/>
          <w:numId w:val="13"/>
        </w:numPr>
        <w:rPr>
          <w:lang w:val="en-AU"/>
        </w:rPr>
      </w:pPr>
      <w:r w:rsidRPr="00A866F7">
        <w:rPr>
          <w:lang w:val="en-AU"/>
        </w:rPr>
        <w:t>At least one breaking or off-speed pitch with strong deception.</w:t>
      </w:r>
    </w:p>
    <w:p w14:paraId="3B1E9A2B" w14:textId="77777777" w:rsidR="00A866F7" w:rsidRPr="00A866F7" w:rsidRDefault="00A866F7" w:rsidP="00A866F7">
      <w:pPr>
        <w:numPr>
          <w:ilvl w:val="0"/>
          <w:numId w:val="13"/>
        </w:numPr>
        <w:rPr>
          <w:lang w:val="en-AU"/>
        </w:rPr>
      </w:pPr>
      <w:r w:rsidRPr="00A866F7">
        <w:rPr>
          <w:lang w:val="en-AU"/>
        </w:rPr>
        <w:t>Hitters consistently late or off-balance.</w:t>
      </w:r>
    </w:p>
    <w:p w14:paraId="200D33CC" w14:textId="77777777" w:rsidR="00A866F7" w:rsidRPr="00A866F7" w:rsidRDefault="00A866F7" w:rsidP="00A866F7">
      <w:pPr>
        <w:rPr>
          <w:lang w:val="en-AU"/>
        </w:rPr>
      </w:pPr>
      <w:r w:rsidRPr="00A866F7">
        <w:rPr>
          <w:lang w:val="en-AU"/>
        </w:rPr>
        <w:t>When they say:</w:t>
      </w:r>
    </w:p>
    <w:p w14:paraId="3588DA39" w14:textId="77777777" w:rsidR="00A866F7" w:rsidRPr="00A866F7" w:rsidRDefault="00A866F7" w:rsidP="00A866F7">
      <w:pPr>
        <w:rPr>
          <w:lang w:val="en-AU"/>
        </w:rPr>
      </w:pPr>
      <w:r w:rsidRPr="00A866F7">
        <w:rPr>
          <w:lang w:val="en-AU"/>
        </w:rPr>
        <w:t>“Stuff is average but plays up,”</w:t>
      </w:r>
      <w:r w:rsidRPr="00A866F7">
        <w:rPr>
          <w:lang w:val="en-AU"/>
        </w:rPr>
        <w:br/>
        <w:t>that means:</w:t>
      </w:r>
    </w:p>
    <w:p w14:paraId="5E2890A0" w14:textId="77777777" w:rsidR="00A866F7" w:rsidRPr="00A866F7" w:rsidRDefault="00A866F7" w:rsidP="00A866F7">
      <w:pPr>
        <w:numPr>
          <w:ilvl w:val="0"/>
          <w:numId w:val="14"/>
        </w:numPr>
        <w:rPr>
          <w:lang w:val="en-AU"/>
        </w:rPr>
      </w:pPr>
      <w:r w:rsidRPr="00A866F7">
        <w:rPr>
          <w:lang w:val="en-AU"/>
        </w:rPr>
        <w:t>Deceptive release or arm angle,</w:t>
      </w:r>
    </w:p>
    <w:p w14:paraId="554134BF" w14:textId="77777777" w:rsidR="00A866F7" w:rsidRPr="00A866F7" w:rsidRDefault="00A866F7" w:rsidP="00A866F7">
      <w:pPr>
        <w:numPr>
          <w:ilvl w:val="0"/>
          <w:numId w:val="14"/>
        </w:numPr>
        <w:rPr>
          <w:lang w:val="en-AU"/>
        </w:rPr>
      </w:pPr>
      <w:r w:rsidRPr="00A866F7">
        <w:rPr>
          <w:lang w:val="en-AU"/>
        </w:rPr>
        <w:t xml:space="preserve">Good pitch </w:t>
      </w:r>
      <w:proofErr w:type="spellStart"/>
      <w:r w:rsidRPr="00A866F7">
        <w:rPr>
          <w:lang w:val="en-AU"/>
        </w:rPr>
        <w:t>tunneling</w:t>
      </w:r>
      <w:proofErr w:type="spellEnd"/>
      <w:r w:rsidRPr="00A866F7">
        <w:rPr>
          <w:lang w:val="en-AU"/>
        </w:rPr>
        <w:t xml:space="preserve"> (fastball and breaking ball look identical mid-flight),</w:t>
      </w:r>
    </w:p>
    <w:p w14:paraId="41916F6F" w14:textId="77777777" w:rsidR="00A866F7" w:rsidRPr="00A866F7" w:rsidRDefault="00A866F7" w:rsidP="00A866F7">
      <w:pPr>
        <w:numPr>
          <w:ilvl w:val="0"/>
          <w:numId w:val="14"/>
        </w:numPr>
        <w:rPr>
          <w:lang w:val="en-AU"/>
        </w:rPr>
      </w:pPr>
      <w:r w:rsidRPr="00A866F7">
        <w:rPr>
          <w:lang w:val="en-AU"/>
        </w:rPr>
        <w:t>Confident sequencing and control masking lower raw tools.</w:t>
      </w:r>
    </w:p>
    <w:p w14:paraId="036CCC52" w14:textId="77777777" w:rsidR="00A866F7" w:rsidRPr="00A866F7" w:rsidRDefault="00A866F7" w:rsidP="00A866F7">
      <w:pPr>
        <w:rPr>
          <w:lang w:val="en-AU"/>
        </w:rPr>
      </w:pPr>
      <w:r w:rsidRPr="00A866F7">
        <w:rPr>
          <w:lang w:val="en-AU"/>
        </w:rPr>
        <w:pict w14:anchorId="54F3AEE0">
          <v:rect id="_x0000_i1707" style="width:0;height:1.5pt" o:hralign="center" o:hrstd="t" o:hr="t" fillcolor="#a0a0a0" stroked="f"/>
        </w:pict>
      </w:r>
    </w:p>
    <w:p w14:paraId="7FE714D7" w14:textId="77777777" w:rsidR="00A866F7" w:rsidRPr="00A866F7" w:rsidRDefault="00A866F7" w:rsidP="00A866F7">
      <w:pPr>
        <w:rPr>
          <w:b/>
          <w:bCs/>
          <w:lang w:val="en-AU"/>
        </w:rPr>
      </w:pPr>
      <w:r w:rsidRPr="00A866F7">
        <w:rPr>
          <w:rFonts w:ascii="Segoe UI Emoji" w:hAnsi="Segoe UI Emoji" w:cs="Segoe UI Emoji"/>
          <w:b/>
          <w:bCs/>
          <w:lang w:val="en-AU"/>
        </w:rPr>
        <w:lastRenderedPageBreak/>
        <w:t>🧱</w:t>
      </w:r>
      <w:r w:rsidRPr="00A866F7">
        <w:rPr>
          <w:b/>
          <w:bCs/>
          <w:lang w:val="en-AU"/>
        </w:rPr>
        <w:t xml:space="preserve"> 7. Interpreting “Movement”</w:t>
      </w:r>
    </w:p>
    <w:p w14:paraId="5F177F01" w14:textId="77777777" w:rsidR="00A866F7" w:rsidRPr="00A866F7" w:rsidRDefault="00A866F7" w:rsidP="00A866F7">
      <w:pPr>
        <w:rPr>
          <w:lang w:val="en-AU"/>
        </w:rPr>
      </w:pPr>
      <w:r w:rsidRPr="00A866F7">
        <w:rPr>
          <w:lang w:val="en-AU"/>
        </w:rPr>
        <w:t>When the scout says:</w:t>
      </w:r>
    </w:p>
    <w:p w14:paraId="23702FCB" w14:textId="77777777" w:rsidR="00A866F7" w:rsidRPr="00A866F7" w:rsidRDefault="00A866F7" w:rsidP="00A866F7">
      <w:pPr>
        <w:rPr>
          <w:lang w:val="en-AU"/>
        </w:rPr>
      </w:pPr>
      <w:r w:rsidRPr="00A866F7">
        <w:rPr>
          <w:lang w:val="en-AU"/>
        </w:rPr>
        <w:t>“The ball’s got life,”</w:t>
      </w:r>
      <w:r w:rsidRPr="00A866F7">
        <w:rPr>
          <w:lang w:val="en-AU"/>
        </w:rPr>
        <w:br/>
        <w:t xml:space="preserve">he’s talking about </w:t>
      </w:r>
      <w:r w:rsidRPr="00A866F7">
        <w:rPr>
          <w:b/>
          <w:bCs/>
          <w:lang w:val="en-AU"/>
        </w:rPr>
        <w:t>Movement</w:t>
      </w:r>
      <w:r w:rsidRPr="00A866F7">
        <w:rPr>
          <w:lang w:val="en-AU"/>
        </w:rPr>
        <w:t xml:space="preserve"> — how pitches act differently than gravity says they should.</w:t>
      </w:r>
    </w:p>
    <w:p w14:paraId="21E63DD6" w14:textId="77777777" w:rsidR="00A866F7" w:rsidRPr="00A866F7" w:rsidRDefault="00A866F7" w:rsidP="00A866F7">
      <w:pPr>
        <w:rPr>
          <w:lang w:val="en-AU"/>
        </w:rPr>
      </w:pPr>
      <w:r w:rsidRPr="00A866F7">
        <w:rPr>
          <w:lang w:val="en-AU"/>
        </w:rPr>
        <w:t>Movement can be vertical (drop/rise) or horizontal (tail/run).</w:t>
      </w:r>
      <w:r w:rsidRPr="00A866F7">
        <w:rPr>
          <w:lang w:val="en-AU"/>
        </w:rPr>
        <w:br/>
        <w:t>OOTP captures both forms under one rating, influencing:</w:t>
      </w:r>
    </w:p>
    <w:p w14:paraId="18DF1256" w14:textId="77777777" w:rsidR="00A866F7" w:rsidRPr="00A866F7" w:rsidRDefault="00A866F7" w:rsidP="00A866F7">
      <w:pPr>
        <w:numPr>
          <w:ilvl w:val="0"/>
          <w:numId w:val="15"/>
        </w:numPr>
        <w:rPr>
          <w:lang w:val="en-AU"/>
        </w:rPr>
      </w:pPr>
      <w:r w:rsidRPr="00A866F7">
        <w:rPr>
          <w:lang w:val="en-AU"/>
        </w:rPr>
        <w:t>HR/9</w:t>
      </w:r>
    </w:p>
    <w:p w14:paraId="40CF2DAE" w14:textId="77777777" w:rsidR="00A866F7" w:rsidRPr="00A866F7" w:rsidRDefault="00A866F7" w:rsidP="00A866F7">
      <w:pPr>
        <w:numPr>
          <w:ilvl w:val="0"/>
          <w:numId w:val="15"/>
        </w:numPr>
        <w:rPr>
          <w:lang w:val="en-AU"/>
        </w:rPr>
      </w:pPr>
      <w:r w:rsidRPr="00A866F7">
        <w:rPr>
          <w:lang w:val="en-AU"/>
        </w:rPr>
        <w:t>GB/FB ratio</w:t>
      </w:r>
    </w:p>
    <w:p w14:paraId="67184E24" w14:textId="77777777" w:rsidR="00A866F7" w:rsidRPr="00A866F7" w:rsidRDefault="00A866F7" w:rsidP="00A866F7">
      <w:pPr>
        <w:numPr>
          <w:ilvl w:val="0"/>
          <w:numId w:val="15"/>
        </w:numPr>
        <w:rPr>
          <w:lang w:val="en-AU"/>
        </w:rPr>
      </w:pPr>
      <w:r w:rsidRPr="00A866F7">
        <w:rPr>
          <w:lang w:val="en-AU"/>
        </w:rPr>
        <w:t>Contact quality (exit velocity proxy)</w:t>
      </w:r>
    </w:p>
    <w:p w14:paraId="2A7AA46E" w14:textId="77777777" w:rsidR="00A866F7" w:rsidRPr="00A866F7" w:rsidRDefault="00A866F7" w:rsidP="00A866F7">
      <w:pPr>
        <w:rPr>
          <w:lang w:val="en-AU"/>
        </w:rPr>
      </w:pPr>
      <w:r w:rsidRPr="00A866F7">
        <w:rPr>
          <w:lang w:val="en-AU"/>
        </w:rPr>
        <w:t>High Movement = few loud hits.</w:t>
      </w:r>
      <w:r w:rsidRPr="00A866F7">
        <w:rPr>
          <w:lang w:val="en-AU"/>
        </w:rPr>
        <w:br/>
        <w:t>Low Movement = flat pitches, frequent dingers.</w:t>
      </w:r>
    </w:p>
    <w:p w14:paraId="3E02D246" w14:textId="77777777" w:rsidR="00A866F7" w:rsidRPr="00A866F7" w:rsidRDefault="00A866F7" w:rsidP="00A866F7">
      <w:pPr>
        <w:rPr>
          <w:lang w:val="en-AU"/>
        </w:rPr>
      </w:pPr>
      <w:r w:rsidRPr="00A866F7">
        <w:rPr>
          <w:lang w:val="en-AU"/>
        </w:rPr>
        <w:pict w14:anchorId="2388B020">
          <v:rect id="_x0000_i1708" style="width:0;height:1.5pt" o:hralign="center" o:hrstd="t" o:hr="t" fillcolor="#a0a0a0" stroked="f"/>
        </w:pict>
      </w:r>
    </w:p>
    <w:p w14:paraId="0D4997C2" w14:textId="77777777" w:rsidR="00A866F7" w:rsidRPr="00A866F7" w:rsidRDefault="00A866F7" w:rsidP="00A866F7">
      <w:pPr>
        <w:rPr>
          <w:b/>
          <w:bCs/>
          <w:lang w:val="en-AU"/>
        </w:rPr>
      </w:pPr>
      <w:r w:rsidRPr="00A866F7">
        <w:rPr>
          <w:rFonts w:ascii="Segoe UI Emoji" w:hAnsi="Segoe UI Emoji" w:cs="Segoe UI Emoji"/>
          <w:b/>
          <w:bCs/>
          <w:lang w:val="en-AU"/>
        </w:rPr>
        <w:t>⚾</w:t>
      </w:r>
      <w:r w:rsidRPr="00A866F7">
        <w:rPr>
          <w:b/>
          <w:bCs/>
          <w:lang w:val="en-AU"/>
        </w:rPr>
        <w:t xml:space="preserve"> 8. Diagnosing Pitcher Types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89"/>
        <w:gridCol w:w="3500"/>
        <w:gridCol w:w="2441"/>
      </w:tblGrid>
      <w:tr w:rsidR="00A866F7" w:rsidRPr="00A866F7" w14:paraId="12A8E32C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5B4F9629" w14:textId="77777777" w:rsidR="00A866F7" w:rsidRPr="00A866F7" w:rsidRDefault="00A866F7" w:rsidP="00A866F7">
            <w:pPr>
              <w:rPr>
                <w:b/>
                <w:bCs/>
                <w:lang w:val="en-AU"/>
              </w:rPr>
            </w:pPr>
            <w:r w:rsidRPr="00A866F7">
              <w:rPr>
                <w:b/>
                <w:bCs/>
                <w:lang w:val="en-AU"/>
              </w:rPr>
              <w:t>Observed Stat Profile</w:t>
            </w:r>
          </w:p>
        </w:tc>
        <w:tc>
          <w:tcPr>
            <w:tcW w:w="0" w:type="auto"/>
            <w:vAlign w:val="center"/>
            <w:hideMark/>
          </w:tcPr>
          <w:p w14:paraId="174094F0" w14:textId="77777777" w:rsidR="00A866F7" w:rsidRPr="00A866F7" w:rsidRDefault="00A866F7" w:rsidP="00A866F7">
            <w:pPr>
              <w:rPr>
                <w:b/>
                <w:bCs/>
                <w:lang w:val="en-AU"/>
              </w:rPr>
            </w:pPr>
            <w:r w:rsidRPr="00A866F7">
              <w:rPr>
                <w:b/>
                <w:bCs/>
                <w:lang w:val="en-AU"/>
              </w:rPr>
              <w:t>Likely Rating Shape</w:t>
            </w:r>
          </w:p>
        </w:tc>
        <w:tc>
          <w:tcPr>
            <w:tcW w:w="0" w:type="auto"/>
            <w:vAlign w:val="center"/>
            <w:hideMark/>
          </w:tcPr>
          <w:p w14:paraId="239E8033" w14:textId="77777777" w:rsidR="00A866F7" w:rsidRPr="00A866F7" w:rsidRDefault="00A866F7" w:rsidP="00A866F7">
            <w:pPr>
              <w:rPr>
                <w:b/>
                <w:bCs/>
                <w:lang w:val="en-AU"/>
              </w:rPr>
            </w:pPr>
            <w:r w:rsidRPr="00A866F7">
              <w:rPr>
                <w:b/>
                <w:bCs/>
                <w:lang w:val="en-AU"/>
              </w:rPr>
              <w:t>Pitcher Type</w:t>
            </w:r>
          </w:p>
        </w:tc>
      </w:tr>
      <w:tr w:rsidR="00A866F7" w:rsidRPr="00A866F7" w14:paraId="3F58283D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41FBCC3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lang w:val="en-AU"/>
              </w:rPr>
              <w:t>High K/9, high HR/9</w:t>
            </w:r>
          </w:p>
        </w:tc>
        <w:tc>
          <w:tcPr>
            <w:tcW w:w="0" w:type="auto"/>
            <w:vAlign w:val="center"/>
            <w:hideMark/>
          </w:tcPr>
          <w:p w14:paraId="0099845F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lang w:val="en-AU"/>
              </w:rPr>
              <w:t>High Stuff, low Movement</w:t>
            </w:r>
          </w:p>
        </w:tc>
        <w:tc>
          <w:tcPr>
            <w:tcW w:w="0" w:type="auto"/>
            <w:vAlign w:val="center"/>
            <w:hideMark/>
          </w:tcPr>
          <w:p w14:paraId="1C77E9FC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lang w:val="en-AU"/>
              </w:rPr>
              <w:t>“Power + peril” pitcher</w:t>
            </w:r>
          </w:p>
        </w:tc>
      </w:tr>
      <w:tr w:rsidR="00A866F7" w:rsidRPr="00A866F7" w14:paraId="081806D1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0C7A46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lang w:val="en-AU"/>
              </w:rPr>
              <w:t>Low K/9, low HR/9</w:t>
            </w:r>
          </w:p>
        </w:tc>
        <w:tc>
          <w:tcPr>
            <w:tcW w:w="0" w:type="auto"/>
            <w:vAlign w:val="center"/>
            <w:hideMark/>
          </w:tcPr>
          <w:p w14:paraId="5DBBA3F3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lang w:val="en-AU"/>
              </w:rPr>
              <w:t>Low Stuff, high Movement</w:t>
            </w:r>
          </w:p>
        </w:tc>
        <w:tc>
          <w:tcPr>
            <w:tcW w:w="0" w:type="auto"/>
            <w:vAlign w:val="center"/>
            <w:hideMark/>
          </w:tcPr>
          <w:p w14:paraId="028D76ED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lang w:val="en-AU"/>
              </w:rPr>
              <w:t>Contact manager</w:t>
            </w:r>
          </w:p>
        </w:tc>
      </w:tr>
      <w:tr w:rsidR="00A866F7" w:rsidRPr="00A866F7" w14:paraId="476EE033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CA338E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lang w:val="en-AU"/>
              </w:rPr>
              <w:t>Balanced stats, mid ERA</w:t>
            </w:r>
          </w:p>
        </w:tc>
        <w:tc>
          <w:tcPr>
            <w:tcW w:w="0" w:type="auto"/>
            <w:vAlign w:val="center"/>
            <w:hideMark/>
          </w:tcPr>
          <w:p w14:paraId="14289ED4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lang w:val="en-AU"/>
              </w:rPr>
              <w:t>Moderate Stuff, moderate Movement</w:t>
            </w:r>
          </w:p>
        </w:tc>
        <w:tc>
          <w:tcPr>
            <w:tcW w:w="0" w:type="auto"/>
            <w:vAlign w:val="center"/>
            <w:hideMark/>
          </w:tcPr>
          <w:p w14:paraId="7561E3D9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lang w:val="en-AU"/>
              </w:rPr>
              <w:t>League-average workhorse</w:t>
            </w:r>
          </w:p>
        </w:tc>
      </w:tr>
      <w:tr w:rsidR="00A866F7" w:rsidRPr="00A866F7" w14:paraId="1A354F91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9BD707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lang w:val="en-AU"/>
              </w:rPr>
              <w:t>High ERA despite good peripherals</w:t>
            </w:r>
          </w:p>
        </w:tc>
        <w:tc>
          <w:tcPr>
            <w:tcW w:w="0" w:type="auto"/>
            <w:vAlign w:val="center"/>
            <w:hideMark/>
          </w:tcPr>
          <w:p w14:paraId="0C94DA7F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lang w:val="en-AU"/>
              </w:rPr>
              <w:t xml:space="preserve">Stuff/Movement imbalance or poor </w:t>
            </w:r>
            <w:proofErr w:type="spellStart"/>
            <w:r w:rsidRPr="00A866F7">
              <w:rPr>
                <w:lang w:val="en-AU"/>
              </w:rPr>
              <w:t>defense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58F0165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lang w:val="en-AU"/>
              </w:rPr>
              <w:t>Underperformer</w:t>
            </w:r>
          </w:p>
        </w:tc>
      </w:tr>
      <w:tr w:rsidR="00A866F7" w:rsidRPr="00A866F7" w14:paraId="40583ABA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3A3948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lang w:val="en-AU"/>
              </w:rPr>
              <w:t>Low ERA despite low K/9</w:t>
            </w:r>
          </w:p>
        </w:tc>
        <w:tc>
          <w:tcPr>
            <w:tcW w:w="0" w:type="auto"/>
            <w:vAlign w:val="center"/>
            <w:hideMark/>
          </w:tcPr>
          <w:p w14:paraId="76B43D32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lang w:val="en-AU"/>
              </w:rPr>
              <w:t>High Movement + solid Control</w:t>
            </w:r>
          </w:p>
        </w:tc>
        <w:tc>
          <w:tcPr>
            <w:tcW w:w="0" w:type="auto"/>
            <w:vAlign w:val="center"/>
            <w:hideMark/>
          </w:tcPr>
          <w:p w14:paraId="7B9C9049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lang w:val="en-AU"/>
              </w:rPr>
              <w:t>Efficient grounder specialist</w:t>
            </w:r>
          </w:p>
        </w:tc>
      </w:tr>
    </w:tbl>
    <w:p w14:paraId="13D1D54E" w14:textId="77777777" w:rsidR="00A866F7" w:rsidRPr="00A866F7" w:rsidRDefault="00A866F7" w:rsidP="00A866F7">
      <w:pPr>
        <w:rPr>
          <w:lang w:val="en-AU"/>
        </w:rPr>
      </w:pPr>
      <w:r w:rsidRPr="00A866F7">
        <w:rPr>
          <w:lang w:val="en-AU"/>
        </w:rPr>
        <w:pict w14:anchorId="4DD992EA">
          <v:rect id="_x0000_i1709" style="width:0;height:1.5pt" o:hralign="center" o:hrstd="t" o:hr="t" fillcolor="#a0a0a0" stroked="f"/>
        </w:pict>
      </w:r>
    </w:p>
    <w:p w14:paraId="73F0BBBE" w14:textId="77777777" w:rsidR="00A866F7" w:rsidRPr="00A866F7" w:rsidRDefault="00A866F7" w:rsidP="00A866F7">
      <w:pPr>
        <w:rPr>
          <w:b/>
          <w:bCs/>
          <w:lang w:val="en-AU"/>
        </w:rPr>
      </w:pPr>
      <w:r w:rsidRPr="00A866F7">
        <w:rPr>
          <w:rFonts w:ascii="Segoe UI Emoji" w:hAnsi="Segoe UI Emoji" w:cs="Segoe UI Emoji"/>
          <w:b/>
          <w:bCs/>
          <w:lang w:val="en-AU"/>
        </w:rPr>
        <w:t>🧭</w:t>
      </w:r>
      <w:r w:rsidRPr="00A866F7">
        <w:rPr>
          <w:b/>
          <w:bCs/>
          <w:lang w:val="en-AU"/>
        </w:rPr>
        <w:t xml:space="preserve"> 9. Tactical Implications</w:t>
      </w:r>
    </w:p>
    <w:p w14:paraId="755F60E1" w14:textId="77777777" w:rsidR="00A866F7" w:rsidRPr="00A866F7" w:rsidRDefault="00A866F7" w:rsidP="00A866F7">
      <w:pPr>
        <w:numPr>
          <w:ilvl w:val="0"/>
          <w:numId w:val="16"/>
        </w:numPr>
        <w:rPr>
          <w:lang w:val="en-AU"/>
        </w:rPr>
      </w:pPr>
      <w:r w:rsidRPr="00A866F7">
        <w:rPr>
          <w:b/>
          <w:bCs/>
          <w:lang w:val="en-AU"/>
        </w:rPr>
        <w:t>Stuff arms</w:t>
      </w:r>
      <w:r w:rsidRPr="00A866F7">
        <w:rPr>
          <w:lang w:val="en-AU"/>
        </w:rPr>
        <w:t xml:space="preserve"> thrive in late innings or high-leverage roles (they can overpower a batter before exposure).</w:t>
      </w:r>
    </w:p>
    <w:p w14:paraId="6714977D" w14:textId="77777777" w:rsidR="00A866F7" w:rsidRPr="00A866F7" w:rsidRDefault="00A866F7" w:rsidP="00A866F7">
      <w:pPr>
        <w:numPr>
          <w:ilvl w:val="0"/>
          <w:numId w:val="16"/>
        </w:numPr>
        <w:rPr>
          <w:lang w:val="en-AU"/>
        </w:rPr>
      </w:pPr>
      <w:r w:rsidRPr="00A866F7">
        <w:rPr>
          <w:b/>
          <w:bCs/>
          <w:lang w:val="en-AU"/>
        </w:rPr>
        <w:t>Movement arms</w:t>
      </w:r>
      <w:r w:rsidRPr="00A866F7">
        <w:rPr>
          <w:lang w:val="en-AU"/>
        </w:rPr>
        <w:t xml:space="preserve"> thrive in long outings and tough parks (they survive contact).</w:t>
      </w:r>
    </w:p>
    <w:p w14:paraId="1C048B13" w14:textId="77777777" w:rsidR="00A866F7" w:rsidRPr="00A866F7" w:rsidRDefault="00A866F7" w:rsidP="00A866F7">
      <w:pPr>
        <w:numPr>
          <w:ilvl w:val="0"/>
          <w:numId w:val="16"/>
        </w:numPr>
        <w:rPr>
          <w:lang w:val="en-AU"/>
        </w:rPr>
      </w:pPr>
      <w:r w:rsidRPr="00A866F7">
        <w:rPr>
          <w:lang w:val="en-AU"/>
        </w:rPr>
        <w:lastRenderedPageBreak/>
        <w:t xml:space="preserve">In OOTP, use </w:t>
      </w:r>
      <w:r w:rsidRPr="00A866F7">
        <w:rPr>
          <w:b/>
          <w:bCs/>
          <w:lang w:val="en-AU"/>
        </w:rPr>
        <w:t>Movement-heavy</w:t>
      </w:r>
      <w:r w:rsidRPr="00A866F7">
        <w:rPr>
          <w:lang w:val="en-AU"/>
        </w:rPr>
        <w:t xml:space="preserve"> pitchers in HR-friendly parks (Yankee Stadium’s short porch).</w:t>
      </w:r>
    </w:p>
    <w:p w14:paraId="75582A9F" w14:textId="77777777" w:rsidR="00A866F7" w:rsidRPr="00A866F7" w:rsidRDefault="00A866F7" w:rsidP="00A866F7">
      <w:pPr>
        <w:numPr>
          <w:ilvl w:val="0"/>
          <w:numId w:val="16"/>
        </w:numPr>
        <w:rPr>
          <w:lang w:val="en-AU"/>
        </w:rPr>
      </w:pPr>
      <w:r w:rsidRPr="00A866F7">
        <w:rPr>
          <w:lang w:val="en-AU"/>
        </w:rPr>
        <w:t xml:space="preserve">Use </w:t>
      </w:r>
      <w:r w:rsidRPr="00A866F7">
        <w:rPr>
          <w:b/>
          <w:bCs/>
          <w:lang w:val="en-AU"/>
        </w:rPr>
        <w:t>Stuff-heavy</w:t>
      </w:r>
      <w:r w:rsidRPr="00A866F7">
        <w:rPr>
          <w:lang w:val="en-AU"/>
        </w:rPr>
        <w:t xml:space="preserve"> pitchers in big parks (pitchers’ parks like Dodger or Shea).</w:t>
      </w:r>
    </w:p>
    <w:p w14:paraId="526803FB" w14:textId="77777777" w:rsidR="00A866F7" w:rsidRPr="00A866F7" w:rsidRDefault="00A866F7" w:rsidP="00A866F7">
      <w:pPr>
        <w:rPr>
          <w:lang w:val="en-AU"/>
        </w:rPr>
      </w:pPr>
      <w:r w:rsidRPr="00A866F7">
        <w:rPr>
          <w:lang w:val="en-AU"/>
        </w:rPr>
        <w:pict w14:anchorId="2EE60C4D">
          <v:rect id="_x0000_i1710" style="width:0;height:1.5pt" o:hralign="center" o:hrstd="t" o:hr="t" fillcolor="#a0a0a0" stroked="f"/>
        </w:pict>
      </w:r>
    </w:p>
    <w:p w14:paraId="7B6D9583" w14:textId="77777777" w:rsidR="00A866F7" w:rsidRPr="00A866F7" w:rsidRDefault="00A866F7" w:rsidP="00A866F7">
      <w:pPr>
        <w:rPr>
          <w:b/>
          <w:bCs/>
          <w:lang w:val="en-AU"/>
        </w:rPr>
      </w:pPr>
      <w:r w:rsidRPr="00A866F7">
        <w:rPr>
          <w:rFonts w:ascii="Segoe UI Emoji" w:hAnsi="Segoe UI Emoji" w:cs="Segoe UI Emoji"/>
          <w:b/>
          <w:bCs/>
          <w:lang w:val="en-AU"/>
        </w:rPr>
        <w:t>🔧</w:t>
      </w:r>
      <w:r w:rsidRPr="00A866F7">
        <w:rPr>
          <w:b/>
          <w:bCs/>
          <w:lang w:val="en-AU"/>
        </w:rPr>
        <w:t xml:space="preserve"> 10. Development and Coaching Focus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07"/>
        <w:gridCol w:w="1976"/>
        <w:gridCol w:w="4747"/>
      </w:tblGrid>
      <w:tr w:rsidR="00A866F7" w:rsidRPr="00A866F7" w14:paraId="400AA047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60DC0EB" w14:textId="77777777" w:rsidR="00A866F7" w:rsidRPr="00A866F7" w:rsidRDefault="00A866F7" w:rsidP="00A866F7">
            <w:pPr>
              <w:rPr>
                <w:b/>
                <w:bCs/>
                <w:lang w:val="en-AU"/>
              </w:rPr>
            </w:pPr>
            <w:r w:rsidRPr="00A866F7">
              <w:rPr>
                <w:b/>
                <w:bCs/>
                <w:lang w:val="en-AU"/>
              </w:rPr>
              <w:t>Development Stage</w:t>
            </w:r>
          </w:p>
        </w:tc>
        <w:tc>
          <w:tcPr>
            <w:tcW w:w="0" w:type="auto"/>
            <w:vAlign w:val="center"/>
            <w:hideMark/>
          </w:tcPr>
          <w:p w14:paraId="48AEDACD" w14:textId="77777777" w:rsidR="00A866F7" w:rsidRPr="00A866F7" w:rsidRDefault="00A866F7" w:rsidP="00A866F7">
            <w:pPr>
              <w:rPr>
                <w:b/>
                <w:bCs/>
                <w:lang w:val="en-AU"/>
              </w:rPr>
            </w:pPr>
            <w:r w:rsidRPr="00A866F7">
              <w:rPr>
                <w:b/>
                <w:bCs/>
                <w:lang w:val="en-AU"/>
              </w:rPr>
              <w:t>What to Emphasize</w:t>
            </w:r>
          </w:p>
        </w:tc>
        <w:tc>
          <w:tcPr>
            <w:tcW w:w="0" w:type="auto"/>
            <w:vAlign w:val="center"/>
            <w:hideMark/>
          </w:tcPr>
          <w:p w14:paraId="770CC5BB" w14:textId="77777777" w:rsidR="00A866F7" w:rsidRPr="00A866F7" w:rsidRDefault="00A866F7" w:rsidP="00A866F7">
            <w:pPr>
              <w:rPr>
                <w:b/>
                <w:bCs/>
                <w:lang w:val="en-AU"/>
              </w:rPr>
            </w:pPr>
            <w:r w:rsidRPr="00A866F7">
              <w:rPr>
                <w:b/>
                <w:bCs/>
                <w:lang w:val="en-AU"/>
              </w:rPr>
              <w:t>Why</w:t>
            </w:r>
          </w:p>
        </w:tc>
      </w:tr>
      <w:tr w:rsidR="00A866F7" w:rsidRPr="00A866F7" w14:paraId="159BBA92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2B39BAE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lang w:val="en-AU"/>
              </w:rPr>
              <w:t>Early career</w:t>
            </w:r>
          </w:p>
        </w:tc>
        <w:tc>
          <w:tcPr>
            <w:tcW w:w="0" w:type="auto"/>
            <w:vAlign w:val="center"/>
            <w:hideMark/>
          </w:tcPr>
          <w:p w14:paraId="6F6864E2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b/>
                <w:bCs/>
                <w:lang w:val="en-AU"/>
              </w:rPr>
              <w:t>Stuff</w:t>
            </w:r>
          </w:p>
        </w:tc>
        <w:tc>
          <w:tcPr>
            <w:tcW w:w="0" w:type="auto"/>
            <w:vAlign w:val="center"/>
            <w:hideMark/>
          </w:tcPr>
          <w:p w14:paraId="12F329EA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lang w:val="en-AU"/>
              </w:rPr>
              <w:t>Velocity and pitch shaping develop first</w:t>
            </w:r>
          </w:p>
        </w:tc>
      </w:tr>
      <w:tr w:rsidR="00A866F7" w:rsidRPr="00A866F7" w14:paraId="5A5A6110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2512E3C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lang w:val="en-AU"/>
              </w:rPr>
              <w:t>Mid-career</w:t>
            </w:r>
          </w:p>
        </w:tc>
        <w:tc>
          <w:tcPr>
            <w:tcW w:w="0" w:type="auto"/>
            <w:vAlign w:val="center"/>
            <w:hideMark/>
          </w:tcPr>
          <w:p w14:paraId="4F677A4E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b/>
                <w:bCs/>
                <w:lang w:val="en-AU"/>
              </w:rPr>
              <w:t>Movement</w:t>
            </w:r>
          </w:p>
        </w:tc>
        <w:tc>
          <w:tcPr>
            <w:tcW w:w="0" w:type="auto"/>
            <w:vAlign w:val="center"/>
            <w:hideMark/>
          </w:tcPr>
          <w:p w14:paraId="4FCBD941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lang w:val="en-AU"/>
              </w:rPr>
              <w:t>Arm slot stability improves; home run suppression</w:t>
            </w:r>
          </w:p>
        </w:tc>
      </w:tr>
      <w:tr w:rsidR="00A866F7" w:rsidRPr="00A866F7" w14:paraId="7EC9A54F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84A8378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lang w:val="en-AU"/>
              </w:rPr>
              <w:t>Late career</w:t>
            </w:r>
          </w:p>
        </w:tc>
        <w:tc>
          <w:tcPr>
            <w:tcW w:w="0" w:type="auto"/>
            <w:vAlign w:val="center"/>
            <w:hideMark/>
          </w:tcPr>
          <w:p w14:paraId="3DA27892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b/>
                <w:bCs/>
                <w:lang w:val="en-AU"/>
              </w:rPr>
              <w:t>Control</w:t>
            </w:r>
          </w:p>
        </w:tc>
        <w:tc>
          <w:tcPr>
            <w:tcW w:w="0" w:type="auto"/>
            <w:vAlign w:val="center"/>
            <w:hideMark/>
          </w:tcPr>
          <w:p w14:paraId="1CF85B0C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lang w:val="en-AU"/>
              </w:rPr>
              <w:t>Mechanics smooth out; experience reduces walks</w:t>
            </w:r>
          </w:p>
        </w:tc>
      </w:tr>
    </w:tbl>
    <w:p w14:paraId="18D7D29E" w14:textId="77777777" w:rsidR="00A866F7" w:rsidRPr="00A866F7" w:rsidRDefault="00A866F7" w:rsidP="00A866F7">
      <w:pPr>
        <w:rPr>
          <w:lang w:val="en-AU"/>
        </w:rPr>
      </w:pPr>
      <w:r w:rsidRPr="00A866F7">
        <w:rPr>
          <w:lang w:val="en-AU"/>
        </w:rPr>
        <w:t>Movement often peaks mid-career (27–31). Stuff peaks early.</w:t>
      </w:r>
      <w:r w:rsidRPr="00A866F7">
        <w:rPr>
          <w:lang w:val="en-AU"/>
        </w:rPr>
        <w:br/>
        <w:t>Control matures slow but lasts longest.</w:t>
      </w:r>
    </w:p>
    <w:p w14:paraId="2AB7C83F" w14:textId="77777777" w:rsidR="00A866F7" w:rsidRPr="00A866F7" w:rsidRDefault="00A866F7" w:rsidP="00A866F7">
      <w:pPr>
        <w:rPr>
          <w:lang w:val="en-AU"/>
        </w:rPr>
      </w:pPr>
      <w:r w:rsidRPr="00A866F7">
        <w:rPr>
          <w:lang w:val="en-AU"/>
        </w:rPr>
        <w:pict w14:anchorId="4A72B206">
          <v:rect id="_x0000_i1711" style="width:0;height:1.5pt" o:hralign="center" o:hrstd="t" o:hr="t" fillcolor="#a0a0a0" stroked="f"/>
        </w:pict>
      </w:r>
    </w:p>
    <w:p w14:paraId="6789F259" w14:textId="77777777" w:rsidR="00A866F7" w:rsidRPr="00A866F7" w:rsidRDefault="00A866F7" w:rsidP="00A866F7">
      <w:pPr>
        <w:rPr>
          <w:b/>
          <w:bCs/>
          <w:lang w:val="en-AU"/>
        </w:rPr>
      </w:pPr>
      <w:r w:rsidRPr="00A866F7">
        <w:rPr>
          <w:rFonts w:ascii="Segoe UI Emoji" w:hAnsi="Segoe UI Emoji" w:cs="Segoe UI Emoji"/>
          <w:b/>
          <w:bCs/>
          <w:lang w:val="en-AU"/>
        </w:rPr>
        <w:t>🧩</w:t>
      </w:r>
      <w:r w:rsidRPr="00A866F7">
        <w:rPr>
          <w:b/>
          <w:bCs/>
          <w:lang w:val="en-AU"/>
        </w:rPr>
        <w:t xml:space="preserve"> 11. Diagnosing Common Problems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1"/>
        <w:gridCol w:w="2985"/>
        <w:gridCol w:w="3674"/>
      </w:tblGrid>
      <w:tr w:rsidR="00A866F7" w:rsidRPr="00A866F7" w14:paraId="2BB819B5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2233BE4" w14:textId="77777777" w:rsidR="00A866F7" w:rsidRPr="00A866F7" w:rsidRDefault="00A866F7" w:rsidP="00A866F7">
            <w:pPr>
              <w:rPr>
                <w:b/>
                <w:bCs/>
                <w:lang w:val="en-AU"/>
              </w:rPr>
            </w:pPr>
            <w:r w:rsidRPr="00A866F7">
              <w:rPr>
                <w:b/>
                <w:bCs/>
                <w:lang w:val="en-AU"/>
              </w:rPr>
              <w:t>Symptom</w:t>
            </w:r>
          </w:p>
        </w:tc>
        <w:tc>
          <w:tcPr>
            <w:tcW w:w="0" w:type="auto"/>
            <w:vAlign w:val="center"/>
            <w:hideMark/>
          </w:tcPr>
          <w:p w14:paraId="0CBD6177" w14:textId="77777777" w:rsidR="00A866F7" w:rsidRPr="00A866F7" w:rsidRDefault="00A866F7" w:rsidP="00A866F7">
            <w:pPr>
              <w:rPr>
                <w:b/>
                <w:bCs/>
                <w:lang w:val="en-AU"/>
              </w:rPr>
            </w:pPr>
            <w:r w:rsidRPr="00A866F7">
              <w:rPr>
                <w:b/>
                <w:bCs/>
                <w:lang w:val="en-AU"/>
              </w:rPr>
              <w:t>Root Cause</w:t>
            </w:r>
          </w:p>
        </w:tc>
        <w:tc>
          <w:tcPr>
            <w:tcW w:w="0" w:type="auto"/>
            <w:vAlign w:val="center"/>
            <w:hideMark/>
          </w:tcPr>
          <w:p w14:paraId="5850B838" w14:textId="77777777" w:rsidR="00A866F7" w:rsidRPr="00A866F7" w:rsidRDefault="00A866F7" w:rsidP="00A866F7">
            <w:pPr>
              <w:rPr>
                <w:b/>
                <w:bCs/>
                <w:lang w:val="en-AU"/>
              </w:rPr>
            </w:pPr>
            <w:r w:rsidRPr="00A866F7">
              <w:rPr>
                <w:b/>
                <w:bCs/>
                <w:lang w:val="en-AU"/>
              </w:rPr>
              <w:t>Solution</w:t>
            </w:r>
          </w:p>
        </w:tc>
      </w:tr>
      <w:tr w:rsidR="00A866F7" w:rsidRPr="00A866F7" w14:paraId="5F72DE69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0BEF4AB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lang w:val="en-AU"/>
              </w:rPr>
              <w:t>High K/9 + High ERA</w:t>
            </w:r>
          </w:p>
        </w:tc>
        <w:tc>
          <w:tcPr>
            <w:tcW w:w="0" w:type="auto"/>
            <w:vAlign w:val="center"/>
            <w:hideMark/>
          </w:tcPr>
          <w:p w14:paraId="48BD1BA3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lang w:val="en-AU"/>
              </w:rPr>
              <w:t>Low Movement → HR issues</w:t>
            </w:r>
          </w:p>
        </w:tc>
        <w:tc>
          <w:tcPr>
            <w:tcW w:w="0" w:type="auto"/>
            <w:vAlign w:val="center"/>
            <w:hideMark/>
          </w:tcPr>
          <w:p w14:paraId="19DA1C0D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lang w:val="en-AU"/>
              </w:rPr>
              <w:t>Develop Movement; emphasize secondary pitch quality</w:t>
            </w:r>
          </w:p>
        </w:tc>
      </w:tr>
      <w:tr w:rsidR="00A866F7" w:rsidRPr="00A866F7" w14:paraId="1FED907C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4CB4B1E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lang w:val="en-AU"/>
              </w:rPr>
              <w:t>High HR/9 + Low BB/9</w:t>
            </w:r>
          </w:p>
        </w:tc>
        <w:tc>
          <w:tcPr>
            <w:tcW w:w="0" w:type="auto"/>
            <w:vAlign w:val="center"/>
            <w:hideMark/>
          </w:tcPr>
          <w:p w14:paraId="160DAA19" w14:textId="77777777" w:rsidR="00A866F7" w:rsidRPr="00A866F7" w:rsidRDefault="00A866F7" w:rsidP="00A866F7">
            <w:pPr>
              <w:rPr>
                <w:lang w:val="en-AU"/>
              </w:rPr>
            </w:pPr>
            <w:proofErr w:type="spellStart"/>
            <w:r w:rsidRPr="00A866F7">
              <w:rPr>
                <w:lang w:val="en-AU"/>
              </w:rPr>
              <w:t>Overcommanded</w:t>
            </w:r>
            <w:proofErr w:type="spellEnd"/>
            <w:r w:rsidRPr="00A866F7">
              <w:rPr>
                <w:lang w:val="en-AU"/>
              </w:rPr>
              <w:t xml:space="preserve"> fastball, no movement</w:t>
            </w:r>
          </w:p>
        </w:tc>
        <w:tc>
          <w:tcPr>
            <w:tcW w:w="0" w:type="auto"/>
            <w:vAlign w:val="center"/>
            <w:hideMark/>
          </w:tcPr>
          <w:p w14:paraId="25433FA6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lang w:val="en-AU"/>
              </w:rPr>
              <w:t>Mix in more off-speed; lower zone targets</w:t>
            </w:r>
          </w:p>
        </w:tc>
      </w:tr>
      <w:tr w:rsidR="00A866F7" w:rsidRPr="00A866F7" w14:paraId="1A7D4F9F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7CC9BF7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lang w:val="en-AU"/>
              </w:rPr>
              <w:t>Low K/9 + High BABIP</w:t>
            </w:r>
          </w:p>
        </w:tc>
        <w:tc>
          <w:tcPr>
            <w:tcW w:w="0" w:type="auto"/>
            <w:vAlign w:val="center"/>
            <w:hideMark/>
          </w:tcPr>
          <w:p w14:paraId="7F885866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lang w:val="en-AU"/>
              </w:rPr>
              <w:t>Weak Stuff, hittable pitches</w:t>
            </w:r>
          </w:p>
        </w:tc>
        <w:tc>
          <w:tcPr>
            <w:tcW w:w="0" w:type="auto"/>
            <w:vAlign w:val="center"/>
            <w:hideMark/>
          </w:tcPr>
          <w:p w14:paraId="2CB4430F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lang w:val="en-AU"/>
              </w:rPr>
              <w:t>Add pitch variety or velocity</w:t>
            </w:r>
          </w:p>
        </w:tc>
      </w:tr>
      <w:tr w:rsidR="00A866F7" w:rsidRPr="00A866F7" w14:paraId="0D3BF43C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46450F1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lang w:val="en-AU"/>
              </w:rPr>
              <w:t>Good stats but short outings</w:t>
            </w:r>
          </w:p>
        </w:tc>
        <w:tc>
          <w:tcPr>
            <w:tcW w:w="0" w:type="auto"/>
            <w:vAlign w:val="center"/>
            <w:hideMark/>
          </w:tcPr>
          <w:p w14:paraId="278200A6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lang w:val="en-AU"/>
              </w:rPr>
              <w:t>Low Control (pitch count inefficiency)</w:t>
            </w:r>
          </w:p>
        </w:tc>
        <w:tc>
          <w:tcPr>
            <w:tcW w:w="0" w:type="auto"/>
            <w:vAlign w:val="center"/>
            <w:hideMark/>
          </w:tcPr>
          <w:p w14:paraId="415FA4A4" w14:textId="77777777" w:rsidR="00A866F7" w:rsidRPr="00A866F7" w:rsidRDefault="00A866F7" w:rsidP="00A866F7">
            <w:pPr>
              <w:rPr>
                <w:lang w:val="en-AU"/>
              </w:rPr>
            </w:pPr>
            <w:r w:rsidRPr="00A866F7">
              <w:rPr>
                <w:lang w:val="en-AU"/>
              </w:rPr>
              <w:t>Training and mechanical coaching</w:t>
            </w:r>
          </w:p>
        </w:tc>
      </w:tr>
    </w:tbl>
    <w:p w14:paraId="50154E4E" w14:textId="77777777" w:rsidR="00A866F7" w:rsidRPr="00A866F7" w:rsidRDefault="00A866F7" w:rsidP="00A866F7">
      <w:pPr>
        <w:rPr>
          <w:lang w:val="en-AU"/>
        </w:rPr>
      </w:pPr>
      <w:r w:rsidRPr="00A866F7">
        <w:rPr>
          <w:lang w:val="en-AU"/>
        </w:rPr>
        <w:pict w14:anchorId="2D247808">
          <v:rect id="_x0000_i1712" style="width:0;height:1.5pt" o:hralign="center" o:hrstd="t" o:hr="t" fillcolor="#a0a0a0" stroked="f"/>
        </w:pict>
      </w:r>
    </w:p>
    <w:p w14:paraId="5C69DC21" w14:textId="77777777" w:rsidR="00A866F7" w:rsidRPr="00A866F7" w:rsidRDefault="00A866F7" w:rsidP="00A866F7">
      <w:pPr>
        <w:rPr>
          <w:b/>
          <w:bCs/>
          <w:lang w:val="en-AU"/>
        </w:rPr>
      </w:pPr>
      <w:r w:rsidRPr="00A866F7">
        <w:rPr>
          <w:rFonts w:ascii="Segoe UI Emoji" w:hAnsi="Segoe UI Emoji" w:cs="Segoe UI Emoji"/>
          <w:b/>
          <w:bCs/>
          <w:lang w:val="en-AU"/>
        </w:rPr>
        <w:t>🧠</w:t>
      </w:r>
      <w:r w:rsidRPr="00A866F7">
        <w:rPr>
          <w:b/>
          <w:bCs/>
          <w:lang w:val="en-AU"/>
        </w:rPr>
        <w:t xml:space="preserve"> 12. Teaching the Difference</w:t>
      </w:r>
    </w:p>
    <w:p w14:paraId="642EB700" w14:textId="77777777" w:rsidR="00A866F7" w:rsidRPr="00A866F7" w:rsidRDefault="00A866F7" w:rsidP="00A866F7">
      <w:pPr>
        <w:rPr>
          <w:lang w:val="en-AU"/>
        </w:rPr>
      </w:pPr>
      <w:r w:rsidRPr="00A866F7">
        <w:rPr>
          <w:lang w:val="en-AU"/>
        </w:rPr>
        <w:t>When talking to pitchers:</w:t>
      </w:r>
    </w:p>
    <w:p w14:paraId="6F2F731C" w14:textId="77777777" w:rsidR="00A866F7" w:rsidRPr="00A866F7" w:rsidRDefault="00A866F7" w:rsidP="00A866F7">
      <w:pPr>
        <w:numPr>
          <w:ilvl w:val="0"/>
          <w:numId w:val="17"/>
        </w:numPr>
        <w:rPr>
          <w:lang w:val="en-AU"/>
        </w:rPr>
      </w:pPr>
      <w:r w:rsidRPr="00A866F7">
        <w:rPr>
          <w:lang w:val="en-AU"/>
        </w:rPr>
        <w:t>“Stuff” is what fools the eyes.</w:t>
      </w:r>
    </w:p>
    <w:p w14:paraId="0A5FD989" w14:textId="77777777" w:rsidR="00A866F7" w:rsidRPr="00A866F7" w:rsidRDefault="00A866F7" w:rsidP="00A866F7">
      <w:pPr>
        <w:numPr>
          <w:ilvl w:val="0"/>
          <w:numId w:val="17"/>
        </w:numPr>
        <w:rPr>
          <w:lang w:val="en-AU"/>
        </w:rPr>
      </w:pPr>
      <w:r w:rsidRPr="00A866F7">
        <w:rPr>
          <w:lang w:val="en-AU"/>
        </w:rPr>
        <w:lastRenderedPageBreak/>
        <w:t>“Movement” is what breaks bats.</w:t>
      </w:r>
    </w:p>
    <w:p w14:paraId="1A2900AA" w14:textId="77777777" w:rsidR="00A866F7" w:rsidRPr="00A866F7" w:rsidRDefault="00A866F7" w:rsidP="00A866F7">
      <w:pPr>
        <w:rPr>
          <w:lang w:val="en-AU"/>
        </w:rPr>
      </w:pPr>
      <w:r w:rsidRPr="00A866F7">
        <w:rPr>
          <w:lang w:val="en-AU"/>
        </w:rPr>
        <w:t xml:space="preserve">A pitcher learns Stuff by throwing </w:t>
      </w:r>
      <w:r w:rsidRPr="00A866F7">
        <w:rPr>
          <w:i/>
          <w:iCs/>
          <w:lang w:val="en-AU"/>
        </w:rPr>
        <w:t>harder</w:t>
      </w:r>
      <w:r w:rsidRPr="00A866F7">
        <w:rPr>
          <w:lang w:val="en-AU"/>
        </w:rPr>
        <w:t xml:space="preserve"> or </w:t>
      </w:r>
      <w:r w:rsidRPr="00A866F7">
        <w:rPr>
          <w:i/>
          <w:iCs/>
          <w:lang w:val="en-AU"/>
        </w:rPr>
        <w:t>smarter</w:t>
      </w:r>
      <w:r w:rsidRPr="00A866F7">
        <w:rPr>
          <w:lang w:val="en-AU"/>
        </w:rPr>
        <w:t>.</w:t>
      </w:r>
      <w:r w:rsidRPr="00A866F7">
        <w:rPr>
          <w:lang w:val="en-AU"/>
        </w:rPr>
        <w:br/>
        <w:t xml:space="preserve">He learns Movement by throwing </w:t>
      </w:r>
      <w:r w:rsidRPr="00A866F7">
        <w:rPr>
          <w:i/>
          <w:iCs/>
          <w:lang w:val="en-AU"/>
        </w:rPr>
        <w:t>cleaner</w:t>
      </w:r>
      <w:r w:rsidRPr="00A866F7">
        <w:rPr>
          <w:lang w:val="en-AU"/>
        </w:rPr>
        <w:t xml:space="preserve"> — consistent arm angle, tight spin axis, command of release point.</w:t>
      </w:r>
    </w:p>
    <w:p w14:paraId="320B2D76" w14:textId="77777777" w:rsidR="00A866F7" w:rsidRPr="00A866F7" w:rsidRDefault="00A866F7" w:rsidP="00A866F7">
      <w:pPr>
        <w:rPr>
          <w:lang w:val="en-AU"/>
        </w:rPr>
      </w:pPr>
      <w:r w:rsidRPr="00A866F7">
        <w:rPr>
          <w:lang w:val="en-AU"/>
        </w:rPr>
        <w:pict w14:anchorId="6B1D9B4D">
          <v:rect id="_x0000_i1713" style="width:0;height:1.5pt" o:hralign="center" o:hrstd="t" o:hr="t" fillcolor="#a0a0a0" stroked="f"/>
        </w:pict>
      </w:r>
    </w:p>
    <w:p w14:paraId="71DBC814" w14:textId="77777777" w:rsidR="00A866F7" w:rsidRPr="00A866F7" w:rsidRDefault="00A866F7" w:rsidP="00A866F7">
      <w:pPr>
        <w:rPr>
          <w:b/>
          <w:bCs/>
          <w:lang w:val="en-AU"/>
        </w:rPr>
      </w:pPr>
      <w:r w:rsidRPr="00A866F7">
        <w:rPr>
          <w:rFonts w:ascii="Segoe UI Emoji" w:hAnsi="Segoe UI Emoji" w:cs="Segoe UI Emoji"/>
          <w:b/>
          <w:bCs/>
          <w:lang w:val="en-AU"/>
        </w:rPr>
        <w:t>🧩</w:t>
      </w:r>
      <w:r w:rsidRPr="00A866F7">
        <w:rPr>
          <w:b/>
          <w:bCs/>
          <w:lang w:val="en-AU"/>
        </w:rPr>
        <w:t xml:space="preserve"> 13. Coach Geep’s Golden Summary</w:t>
      </w:r>
    </w:p>
    <w:p w14:paraId="17979AA8" w14:textId="77777777" w:rsidR="00A866F7" w:rsidRPr="00A866F7" w:rsidRDefault="00A866F7" w:rsidP="00A866F7">
      <w:pPr>
        <w:rPr>
          <w:lang w:val="en-AU"/>
        </w:rPr>
      </w:pPr>
      <w:r w:rsidRPr="00A866F7">
        <w:rPr>
          <w:lang w:val="en-AU"/>
        </w:rPr>
        <w:t xml:space="preserve">Stuff gets you </w:t>
      </w:r>
      <w:r w:rsidRPr="00A866F7">
        <w:rPr>
          <w:i/>
          <w:iCs/>
          <w:lang w:val="en-AU"/>
        </w:rPr>
        <w:t>noticed.</w:t>
      </w:r>
      <w:r w:rsidRPr="00A866F7">
        <w:rPr>
          <w:lang w:val="en-AU"/>
        </w:rPr>
        <w:br/>
        <w:t xml:space="preserve">Movement keeps you </w:t>
      </w:r>
      <w:r w:rsidRPr="00A866F7">
        <w:rPr>
          <w:i/>
          <w:iCs/>
          <w:lang w:val="en-AU"/>
        </w:rPr>
        <w:t>employed.</w:t>
      </w:r>
      <w:r w:rsidRPr="00A866F7">
        <w:rPr>
          <w:lang w:val="en-AU"/>
        </w:rPr>
        <w:br/>
        <w:t>And when you’ve got both?</w:t>
      </w:r>
      <w:r w:rsidRPr="00A866F7">
        <w:rPr>
          <w:lang w:val="en-AU"/>
        </w:rPr>
        <w:br/>
        <w:t xml:space="preserve">That’s when hitters start </w:t>
      </w:r>
      <w:r w:rsidRPr="00A866F7">
        <w:rPr>
          <w:i/>
          <w:iCs/>
          <w:lang w:val="en-AU"/>
        </w:rPr>
        <w:t>pretending to tie their shoes in the box.</w:t>
      </w:r>
    </w:p>
    <w:p w14:paraId="2E14EE62" w14:textId="77777777" w:rsidR="00A866F7" w:rsidRPr="00A866F7" w:rsidRDefault="00A866F7" w:rsidP="00A866F7">
      <w:pPr>
        <w:rPr>
          <w:lang w:val="en-AU"/>
        </w:rPr>
      </w:pPr>
      <w:r w:rsidRPr="00A866F7">
        <w:rPr>
          <w:lang w:val="en-AU"/>
        </w:rPr>
        <w:pict w14:anchorId="69DBD55A">
          <v:rect id="_x0000_i1714" style="width:0;height:1.5pt" o:hralign="center" o:hrstd="t" o:hr="t" fillcolor="#a0a0a0" stroked="f"/>
        </w:pict>
      </w:r>
    </w:p>
    <w:p w14:paraId="7409E6C9" w14:textId="77777777" w:rsidR="00A866F7" w:rsidRPr="00A866F7" w:rsidRDefault="00A866F7" w:rsidP="00A866F7">
      <w:pPr>
        <w:rPr>
          <w:lang w:val="en-AU"/>
        </w:rPr>
      </w:pPr>
      <w:r w:rsidRPr="00A866F7">
        <w:rPr>
          <w:rFonts w:ascii="Segoe UI Emoji" w:hAnsi="Segoe UI Emoji" w:cs="Segoe UI Emoji"/>
          <w:lang w:val="en-AU"/>
        </w:rPr>
        <w:t>✅</w:t>
      </w:r>
      <w:r w:rsidRPr="00A866F7">
        <w:rPr>
          <w:lang w:val="en-AU"/>
        </w:rPr>
        <w:t xml:space="preserve"> </w:t>
      </w:r>
      <w:r w:rsidRPr="00A866F7">
        <w:rPr>
          <w:b/>
          <w:bCs/>
          <w:lang w:val="en-AU"/>
        </w:rPr>
        <w:t>End of Part I — Stuff vs Movement</w:t>
      </w:r>
    </w:p>
    <w:p w14:paraId="4337FE71" w14:textId="3AE7AE45" w:rsidR="00EB01BC" w:rsidRDefault="00EB01BC"/>
    <w:p w14:paraId="56291BDA" w14:textId="77777777" w:rsidR="00EB01BC" w:rsidRDefault="00000000">
      <w:pPr>
        <w:pStyle w:val="Heading2"/>
      </w:pPr>
      <w:r>
        <w:t>Part II — The Pitching Trinity (Stuff + Movement + Control)</w:t>
      </w:r>
    </w:p>
    <w:p w14:paraId="2A5B6DFC" w14:textId="77777777" w:rsidR="00D036E3" w:rsidRPr="00D036E3" w:rsidRDefault="00000000" w:rsidP="00D036E3">
      <w:pPr>
        <w:rPr>
          <w:b/>
          <w:bCs/>
          <w:lang w:val="en-AU"/>
        </w:rPr>
      </w:pPr>
      <w:r>
        <w:t>Full text from Part II — The Pitching Trinity</w:t>
      </w:r>
      <w:r w:rsidR="00D036E3" w:rsidRPr="00D036E3">
        <w:rPr>
          <w:b/>
          <w:bCs/>
          <w:lang w:val="en-AU"/>
        </w:rPr>
        <w:t>PITCHING FOUNDATIONS — PART II: THE PITCHING TRINITY (Stuff + Movement + Control)</w:t>
      </w:r>
    </w:p>
    <w:p w14:paraId="10972887" w14:textId="77777777" w:rsidR="00D036E3" w:rsidRPr="00D036E3" w:rsidRDefault="00D036E3" w:rsidP="00D036E3">
      <w:pPr>
        <w:rPr>
          <w:lang w:val="en-AU"/>
        </w:rPr>
      </w:pPr>
      <w:r w:rsidRPr="00D036E3">
        <w:rPr>
          <w:rFonts w:ascii="Segoe UI Emoji" w:hAnsi="Segoe UI Emoji" w:cs="Segoe UI Emoji"/>
          <w:lang w:val="en-AU"/>
        </w:rPr>
        <w:t>🟩</w:t>
      </w:r>
      <w:r w:rsidRPr="00D036E3">
        <w:rPr>
          <w:lang w:val="en-AU"/>
        </w:rPr>
        <w:t xml:space="preserve"> Core Development Module</w:t>
      </w:r>
      <w:r w:rsidRPr="00D036E3">
        <w:rPr>
          <w:lang w:val="en-AU"/>
        </w:rPr>
        <w:t> </w:t>
      </w:r>
      <w:r w:rsidRPr="00D036E3">
        <w:rPr>
          <w:rFonts w:ascii="Segoe UI Emoji" w:hAnsi="Segoe UI Emoji" w:cs="Segoe UI Emoji"/>
          <w:lang w:val="en-AU"/>
        </w:rPr>
        <w:t>🔵</w:t>
      </w:r>
      <w:r w:rsidRPr="00D036E3">
        <w:rPr>
          <w:lang w:val="en-AU"/>
        </w:rPr>
        <w:t xml:space="preserve"> Command Mechanics Primer</w:t>
      </w:r>
      <w:r w:rsidRPr="00D036E3">
        <w:rPr>
          <w:lang w:val="en-AU"/>
        </w:rPr>
        <w:t> </w:t>
      </w:r>
      <w:r w:rsidRPr="00D036E3">
        <w:rPr>
          <w:rFonts w:ascii="Segoe UI Emoji" w:hAnsi="Segoe UI Emoji" w:cs="Segoe UI Emoji"/>
          <w:lang w:val="en-AU"/>
        </w:rPr>
        <w:t>🔒</w:t>
      </w:r>
      <w:r w:rsidRPr="00D036E3">
        <w:rPr>
          <w:lang w:val="en-AU"/>
        </w:rPr>
        <w:t xml:space="preserve"> Canonical Text (Sept ’64 Yankees Binder Edition)</w:t>
      </w:r>
    </w:p>
    <w:p w14:paraId="11FA7D91" w14:textId="77777777" w:rsidR="00D036E3" w:rsidRPr="00D036E3" w:rsidRDefault="00D036E3" w:rsidP="00D036E3">
      <w:pPr>
        <w:rPr>
          <w:lang w:val="en-AU"/>
        </w:rPr>
      </w:pPr>
      <w:r w:rsidRPr="00D036E3">
        <w:rPr>
          <w:lang w:val="en-AU"/>
        </w:rPr>
        <w:pict w14:anchorId="2A63AAF7">
          <v:rect id="_x0000_i1730" style="width:0;height:1.5pt" o:hralign="center" o:hrstd="t" o:hr="t" fillcolor="#a0a0a0" stroked="f"/>
        </w:pict>
      </w:r>
    </w:p>
    <w:p w14:paraId="51AFD1D5" w14:textId="77777777" w:rsidR="00D036E3" w:rsidRPr="00D036E3" w:rsidRDefault="00D036E3" w:rsidP="00D036E3">
      <w:pPr>
        <w:rPr>
          <w:b/>
          <w:bCs/>
          <w:lang w:val="en-AU"/>
        </w:rPr>
      </w:pPr>
      <w:r w:rsidRPr="00D036E3">
        <w:rPr>
          <w:rFonts w:ascii="Segoe UI Emoji" w:hAnsi="Segoe UI Emoji" w:cs="Segoe UI Emoji"/>
          <w:b/>
          <w:bCs/>
          <w:lang w:val="en-AU"/>
        </w:rPr>
        <w:t>🎯</w:t>
      </w:r>
      <w:r w:rsidRPr="00D036E3">
        <w:rPr>
          <w:b/>
          <w:bCs/>
          <w:lang w:val="en-AU"/>
        </w:rPr>
        <w:t xml:space="preserve"> Purpose</w:t>
      </w:r>
    </w:p>
    <w:p w14:paraId="6111AE05" w14:textId="77777777" w:rsidR="00D036E3" w:rsidRPr="00D036E3" w:rsidRDefault="00D036E3" w:rsidP="00D036E3">
      <w:pPr>
        <w:rPr>
          <w:lang w:val="en-AU"/>
        </w:rPr>
      </w:pPr>
      <w:r w:rsidRPr="00D036E3">
        <w:rPr>
          <w:lang w:val="en-AU"/>
        </w:rPr>
        <w:t xml:space="preserve">To understand how the three primary ratings — </w:t>
      </w:r>
      <w:r w:rsidRPr="00D036E3">
        <w:rPr>
          <w:b/>
          <w:bCs/>
          <w:lang w:val="en-AU"/>
        </w:rPr>
        <w:t>Stuff, Movement, and Control</w:t>
      </w:r>
      <w:r w:rsidRPr="00D036E3">
        <w:rPr>
          <w:lang w:val="en-AU"/>
        </w:rPr>
        <w:t xml:space="preserve"> — interact to shape every pitcher’s performance profile, and how adjusting the balance between them can redefine a player’s role, effectiveness, and developmental trajectory.</w:t>
      </w:r>
    </w:p>
    <w:p w14:paraId="7E4DE741" w14:textId="77777777" w:rsidR="00D036E3" w:rsidRPr="00D036E3" w:rsidRDefault="00D036E3" w:rsidP="00D036E3">
      <w:pPr>
        <w:rPr>
          <w:lang w:val="en-AU"/>
        </w:rPr>
      </w:pPr>
      <w:r w:rsidRPr="00D036E3">
        <w:rPr>
          <w:lang w:val="en-AU"/>
        </w:rPr>
        <w:pict w14:anchorId="4CA284F8">
          <v:rect id="_x0000_i1731" style="width:0;height:1.5pt" o:hralign="center" o:hrstd="t" o:hr="t" fillcolor="#a0a0a0" stroked="f"/>
        </w:pict>
      </w:r>
    </w:p>
    <w:p w14:paraId="0DADA8F8" w14:textId="77777777" w:rsidR="00D036E3" w:rsidRPr="00D036E3" w:rsidRDefault="00D036E3" w:rsidP="00D036E3">
      <w:pPr>
        <w:rPr>
          <w:b/>
          <w:bCs/>
          <w:lang w:val="en-AU"/>
        </w:rPr>
      </w:pPr>
      <w:r w:rsidRPr="00D036E3">
        <w:rPr>
          <w:rFonts w:ascii="Segoe UI Emoji" w:hAnsi="Segoe UI Emoji" w:cs="Segoe UI Emoji"/>
          <w:b/>
          <w:bCs/>
          <w:lang w:val="en-AU"/>
        </w:rPr>
        <w:t>⚙️</w:t>
      </w:r>
      <w:r w:rsidRPr="00D036E3">
        <w:rPr>
          <w:b/>
          <w:bCs/>
          <w:lang w:val="en-AU"/>
        </w:rPr>
        <w:t xml:space="preserve"> 1. The Three Pillars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6"/>
        <w:gridCol w:w="3210"/>
        <w:gridCol w:w="2038"/>
        <w:gridCol w:w="2336"/>
      </w:tblGrid>
      <w:tr w:rsidR="00D036E3" w:rsidRPr="00D036E3" w14:paraId="759617AC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5A37EB6A" w14:textId="77777777" w:rsidR="00D036E3" w:rsidRPr="00D036E3" w:rsidRDefault="00D036E3" w:rsidP="00D036E3">
            <w:pPr>
              <w:rPr>
                <w:b/>
                <w:bCs/>
                <w:lang w:val="en-AU"/>
              </w:rPr>
            </w:pPr>
            <w:r w:rsidRPr="00D036E3">
              <w:rPr>
                <w:b/>
                <w:bCs/>
                <w:lang w:val="en-AU"/>
              </w:rPr>
              <w:t>Rating</w:t>
            </w:r>
          </w:p>
        </w:tc>
        <w:tc>
          <w:tcPr>
            <w:tcW w:w="0" w:type="auto"/>
            <w:vAlign w:val="center"/>
            <w:hideMark/>
          </w:tcPr>
          <w:p w14:paraId="2E4F19A0" w14:textId="77777777" w:rsidR="00D036E3" w:rsidRPr="00D036E3" w:rsidRDefault="00D036E3" w:rsidP="00D036E3">
            <w:pPr>
              <w:rPr>
                <w:b/>
                <w:bCs/>
                <w:lang w:val="en-AU"/>
              </w:rPr>
            </w:pPr>
            <w:r w:rsidRPr="00D036E3">
              <w:rPr>
                <w:b/>
                <w:bCs/>
                <w:lang w:val="en-AU"/>
              </w:rPr>
              <w:t>Core Function</w:t>
            </w:r>
          </w:p>
        </w:tc>
        <w:tc>
          <w:tcPr>
            <w:tcW w:w="0" w:type="auto"/>
            <w:vAlign w:val="center"/>
            <w:hideMark/>
          </w:tcPr>
          <w:p w14:paraId="2B96D9FB" w14:textId="77777777" w:rsidR="00D036E3" w:rsidRPr="00D036E3" w:rsidRDefault="00D036E3" w:rsidP="00D036E3">
            <w:pPr>
              <w:rPr>
                <w:b/>
                <w:bCs/>
                <w:lang w:val="en-AU"/>
              </w:rPr>
            </w:pPr>
            <w:r w:rsidRPr="00D036E3">
              <w:rPr>
                <w:b/>
                <w:bCs/>
                <w:lang w:val="en-AU"/>
              </w:rPr>
              <w:t>Measured By</w:t>
            </w:r>
          </w:p>
        </w:tc>
        <w:tc>
          <w:tcPr>
            <w:tcW w:w="0" w:type="auto"/>
            <w:vAlign w:val="center"/>
            <w:hideMark/>
          </w:tcPr>
          <w:p w14:paraId="55353744" w14:textId="77777777" w:rsidR="00D036E3" w:rsidRPr="00D036E3" w:rsidRDefault="00D036E3" w:rsidP="00D036E3">
            <w:pPr>
              <w:rPr>
                <w:b/>
                <w:bCs/>
                <w:lang w:val="en-AU"/>
              </w:rPr>
            </w:pPr>
            <w:r w:rsidRPr="00D036E3">
              <w:rPr>
                <w:b/>
                <w:bCs/>
                <w:lang w:val="en-AU"/>
              </w:rPr>
              <w:t>Typical Results When Strong</w:t>
            </w:r>
          </w:p>
        </w:tc>
      </w:tr>
      <w:tr w:rsidR="00D036E3" w:rsidRPr="00D036E3" w14:paraId="6576810A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1717E0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b/>
                <w:bCs/>
                <w:lang w:val="en-AU"/>
              </w:rPr>
              <w:t>Stuff</w:t>
            </w:r>
          </w:p>
        </w:tc>
        <w:tc>
          <w:tcPr>
            <w:tcW w:w="0" w:type="auto"/>
            <w:vAlign w:val="center"/>
            <w:hideMark/>
          </w:tcPr>
          <w:p w14:paraId="02FB9F8E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Raw pitch quality — speed, break, deception, sequencing.</w:t>
            </w:r>
          </w:p>
        </w:tc>
        <w:tc>
          <w:tcPr>
            <w:tcW w:w="0" w:type="auto"/>
            <w:vAlign w:val="center"/>
            <w:hideMark/>
          </w:tcPr>
          <w:p w14:paraId="0A24C063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K/9, Whiff%, Weak Contact Rate</w:t>
            </w:r>
          </w:p>
        </w:tc>
        <w:tc>
          <w:tcPr>
            <w:tcW w:w="0" w:type="auto"/>
            <w:vAlign w:val="center"/>
            <w:hideMark/>
          </w:tcPr>
          <w:p w14:paraId="3EF5597A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Strikeouts, blown bats, intimidation.</w:t>
            </w:r>
          </w:p>
        </w:tc>
      </w:tr>
      <w:tr w:rsidR="00D036E3" w:rsidRPr="00D036E3" w14:paraId="3B99C87C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E41447D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b/>
                <w:bCs/>
                <w:lang w:val="en-AU"/>
              </w:rPr>
              <w:lastRenderedPageBreak/>
              <w:t>Movement</w:t>
            </w:r>
          </w:p>
        </w:tc>
        <w:tc>
          <w:tcPr>
            <w:tcW w:w="0" w:type="auto"/>
            <w:vAlign w:val="center"/>
            <w:hideMark/>
          </w:tcPr>
          <w:p w14:paraId="78ED1971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Pitch life and shape — how the ball resists barrels.</w:t>
            </w:r>
          </w:p>
        </w:tc>
        <w:tc>
          <w:tcPr>
            <w:tcW w:w="0" w:type="auto"/>
            <w:vAlign w:val="center"/>
            <w:hideMark/>
          </w:tcPr>
          <w:p w14:paraId="3AF6006F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HR/9, GB%</w:t>
            </w:r>
          </w:p>
        </w:tc>
        <w:tc>
          <w:tcPr>
            <w:tcW w:w="0" w:type="auto"/>
            <w:vAlign w:val="center"/>
            <w:hideMark/>
          </w:tcPr>
          <w:p w14:paraId="0A7B69E2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Weak grounders, low HR totals.</w:t>
            </w:r>
          </w:p>
        </w:tc>
      </w:tr>
      <w:tr w:rsidR="00D036E3" w:rsidRPr="00D036E3" w14:paraId="30CF22A9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5AD1E88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b/>
                <w:bCs/>
                <w:lang w:val="en-AU"/>
              </w:rPr>
              <w:t>Control</w:t>
            </w:r>
          </w:p>
        </w:tc>
        <w:tc>
          <w:tcPr>
            <w:tcW w:w="0" w:type="auto"/>
            <w:vAlign w:val="center"/>
            <w:hideMark/>
          </w:tcPr>
          <w:p w14:paraId="2D7906F2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Command — ability to locate and avoid walks.</w:t>
            </w:r>
          </w:p>
        </w:tc>
        <w:tc>
          <w:tcPr>
            <w:tcW w:w="0" w:type="auto"/>
            <w:vAlign w:val="center"/>
            <w:hideMark/>
          </w:tcPr>
          <w:p w14:paraId="170C4CF4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BB/9, Strike%</w:t>
            </w:r>
          </w:p>
        </w:tc>
        <w:tc>
          <w:tcPr>
            <w:tcW w:w="0" w:type="auto"/>
            <w:vAlign w:val="center"/>
            <w:hideMark/>
          </w:tcPr>
          <w:p w14:paraId="4DF0FAB7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Efficient innings, low pitch counts.</w:t>
            </w:r>
          </w:p>
        </w:tc>
      </w:tr>
    </w:tbl>
    <w:p w14:paraId="1571819E" w14:textId="77777777" w:rsidR="00D036E3" w:rsidRPr="00D036E3" w:rsidRDefault="00D036E3" w:rsidP="00D036E3">
      <w:pPr>
        <w:rPr>
          <w:lang w:val="en-AU"/>
        </w:rPr>
      </w:pPr>
      <w:r w:rsidRPr="00D036E3">
        <w:rPr>
          <w:lang w:val="en-AU"/>
        </w:rPr>
        <w:pict w14:anchorId="11D403A0">
          <v:rect id="_x0000_i1732" style="width:0;height:1.5pt" o:hralign="center" o:hrstd="t" o:hr="t" fillcolor="#a0a0a0" stroked="f"/>
        </w:pict>
      </w:r>
    </w:p>
    <w:p w14:paraId="3E86442B" w14:textId="77777777" w:rsidR="00D036E3" w:rsidRPr="00D036E3" w:rsidRDefault="00D036E3" w:rsidP="00D036E3">
      <w:pPr>
        <w:rPr>
          <w:b/>
          <w:bCs/>
          <w:lang w:val="en-AU"/>
        </w:rPr>
      </w:pPr>
      <w:r w:rsidRPr="00D036E3">
        <w:rPr>
          <w:rFonts w:ascii="Segoe UI Emoji" w:hAnsi="Segoe UI Emoji" w:cs="Segoe UI Emoji"/>
          <w:b/>
          <w:bCs/>
          <w:lang w:val="en-AU"/>
        </w:rPr>
        <w:t>🧩</w:t>
      </w:r>
      <w:r w:rsidRPr="00D036E3">
        <w:rPr>
          <w:b/>
          <w:bCs/>
          <w:lang w:val="en-AU"/>
        </w:rPr>
        <w:t xml:space="preserve"> 2. The Trinity Dynamic</w:t>
      </w:r>
    </w:p>
    <w:p w14:paraId="3FF2012F" w14:textId="77777777" w:rsidR="00D036E3" w:rsidRPr="00D036E3" w:rsidRDefault="00D036E3" w:rsidP="00D036E3">
      <w:pPr>
        <w:rPr>
          <w:lang w:val="en-AU"/>
        </w:rPr>
      </w:pPr>
      <w:r w:rsidRPr="00D036E3">
        <w:rPr>
          <w:lang w:val="en-AU"/>
        </w:rPr>
        <w:t>These three don’t work in isolation; they multiply and dampen each other.</w:t>
      </w:r>
      <w:r w:rsidRPr="00D036E3">
        <w:rPr>
          <w:lang w:val="en-AU"/>
        </w:rPr>
        <w:br/>
        <w:t>In OOTP and real baseball alike, the pitcher’s “shape” is determined by how these ratings interlock.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01"/>
        <w:gridCol w:w="2752"/>
        <w:gridCol w:w="2379"/>
      </w:tblGrid>
      <w:tr w:rsidR="00D036E3" w:rsidRPr="00D036E3" w14:paraId="04E1B186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2244091" w14:textId="77777777" w:rsidR="00D036E3" w:rsidRPr="00D036E3" w:rsidRDefault="00D036E3" w:rsidP="00D036E3">
            <w:pPr>
              <w:rPr>
                <w:b/>
                <w:bCs/>
                <w:lang w:val="en-AU"/>
              </w:rPr>
            </w:pPr>
            <w:r w:rsidRPr="00D036E3">
              <w:rPr>
                <w:b/>
                <w:bCs/>
                <w:lang w:val="en-AU"/>
              </w:rPr>
              <w:t>Combination</w:t>
            </w:r>
          </w:p>
        </w:tc>
        <w:tc>
          <w:tcPr>
            <w:tcW w:w="0" w:type="auto"/>
            <w:vAlign w:val="center"/>
            <w:hideMark/>
          </w:tcPr>
          <w:p w14:paraId="03CDC203" w14:textId="77777777" w:rsidR="00D036E3" w:rsidRPr="00D036E3" w:rsidRDefault="00D036E3" w:rsidP="00D036E3">
            <w:pPr>
              <w:rPr>
                <w:b/>
                <w:bCs/>
                <w:lang w:val="en-AU"/>
              </w:rPr>
            </w:pPr>
            <w:r w:rsidRPr="00D036E3">
              <w:rPr>
                <w:b/>
                <w:bCs/>
                <w:lang w:val="en-AU"/>
              </w:rPr>
              <w:t>Outcome</w:t>
            </w:r>
          </w:p>
        </w:tc>
        <w:tc>
          <w:tcPr>
            <w:tcW w:w="0" w:type="auto"/>
            <w:vAlign w:val="center"/>
            <w:hideMark/>
          </w:tcPr>
          <w:p w14:paraId="07989D92" w14:textId="77777777" w:rsidR="00D036E3" w:rsidRPr="00D036E3" w:rsidRDefault="00D036E3" w:rsidP="00D036E3">
            <w:pPr>
              <w:rPr>
                <w:b/>
                <w:bCs/>
                <w:lang w:val="en-AU"/>
              </w:rPr>
            </w:pPr>
            <w:r w:rsidRPr="00D036E3">
              <w:rPr>
                <w:b/>
                <w:bCs/>
                <w:lang w:val="en-AU"/>
              </w:rPr>
              <w:t>Example Archetype</w:t>
            </w:r>
          </w:p>
        </w:tc>
      </w:tr>
      <w:tr w:rsidR="00D036E3" w:rsidRPr="00D036E3" w14:paraId="1F26A2FD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1642018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Stuff + Movement</w:t>
            </w:r>
          </w:p>
        </w:tc>
        <w:tc>
          <w:tcPr>
            <w:tcW w:w="0" w:type="auto"/>
            <w:vAlign w:val="center"/>
            <w:hideMark/>
          </w:tcPr>
          <w:p w14:paraId="59301E52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Strikeouts and soft contact</w:t>
            </w:r>
          </w:p>
        </w:tc>
        <w:tc>
          <w:tcPr>
            <w:tcW w:w="0" w:type="auto"/>
            <w:vAlign w:val="center"/>
            <w:hideMark/>
          </w:tcPr>
          <w:p w14:paraId="26081552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Power ace / fireman</w:t>
            </w:r>
          </w:p>
        </w:tc>
      </w:tr>
      <w:tr w:rsidR="00D036E3" w:rsidRPr="00D036E3" w14:paraId="049DE077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47803B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Stuff + Control</w:t>
            </w:r>
          </w:p>
        </w:tc>
        <w:tc>
          <w:tcPr>
            <w:tcW w:w="0" w:type="auto"/>
            <w:vAlign w:val="center"/>
            <w:hideMark/>
          </w:tcPr>
          <w:p w14:paraId="5A0F1360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Strikeouts with precision</w:t>
            </w:r>
          </w:p>
        </w:tc>
        <w:tc>
          <w:tcPr>
            <w:tcW w:w="0" w:type="auto"/>
            <w:vAlign w:val="center"/>
            <w:hideMark/>
          </w:tcPr>
          <w:p w14:paraId="0F672FB5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Polished strikeout artist</w:t>
            </w:r>
          </w:p>
        </w:tc>
      </w:tr>
      <w:tr w:rsidR="00D036E3" w:rsidRPr="00D036E3" w14:paraId="5B5E3A74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B8E110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Movement + Control</w:t>
            </w:r>
          </w:p>
        </w:tc>
        <w:tc>
          <w:tcPr>
            <w:tcW w:w="0" w:type="auto"/>
            <w:vAlign w:val="center"/>
            <w:hideMark/>
          </w:tcPr>
          <w:p w14:paraId="4A9F069E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Weak contact and quick outs</w:t>
            </w:r>
          </w:p>
        </w:tc>
        <w:tc>
          <w:tcPr>
            <w:tcW w:w="0" w:type="auto"/>
            <w:vAlign w:val="center"/>
            <w:hideMark/>
          </w:tcPr>
          <w:p w14:paraId="51CDB324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Ground-ball craftsman</w:t>
            </w:r>
          </w:p>
        </w:tc>
      </w:tr>
      <w:tr w:rsidR="00D036E3" w:rsidRPr="00D036E3" w14:paraId="6B2C3918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8F54DD4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Stuff only</w:t>
            </w:r>
          </w:p>
        </w:tc>
        <w:tc>
          <w:tcPr>
            <w:tcW w:w="0" w:type="auto"/>
            <w:vAlign w:val="center"/>
            <w:hideMark/>
          </w:tcPr>
          <w:p w14:paraId="05B7A81E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Strikeouts + chaos</w:t>
            </w:r>
          </w:p>
        </w:tc>
        <w:tc>
          <w:tcPr>
            <w:tcW w:w="0" w:type="auto"/>
            <w:vAlign w:val="center"/>
            <w:hideMark/>
          </w:tcPr>
          <w:p w14:paraId="71B9422A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Wild but deadly</w:t>
            </w:r>
          </w:p>
        </w:tc>
      </w:tr>
      <w:tr w:rsidR="00D036E3" w:rsidRPr="00D036E3" w14:paraId="185FB873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974708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Control only</w:t>
            </w:r>
          </w:p>
        </w:tc>
        <w:tc>
          <w:tcPr>
            <w:tcW w:w="0" w:type="auto"/>
            <w:vAlign w:val="center"/>
            <w:hideMark/>
          </w:tcPr>
          <w:p w14:paraId="388CB461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Accuracy but hittable</w:t>
            </w:r>
          </w:p>
        </w:tc>
        <w:tc>
          <w:tcPr>
            <w:tcW w:w="0" w:type="auto"/>
            <w:vAlign w:val="center"/>
            <w:hideMark/>
          </w:tcPr>
          <w:p w14:paraId="08F0C91B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Soft-tossing journeyman</w:t>
            </w:r>
          </w:p>
        </w:tc>
      </w:tr>
    </w:tbl>
    <w:p w14:paraId="2B33CAA0" w14:textId="77777777" w:rsidR="00D036E3" w:rsidRPr="00D036E3" w:rsidRDefault="00D036E3" w:rsidP="00D036E3">
      <w:pPr>
        <w:rPr>
          <w:lang w:val="en-AU"/>
        </w:rPr>
      </w:pPr>
      <w:r w:rsidRPr="00D036E3">
        <w:rPr>
          <w:lang w:val="en-AU"/>
        </w:rPr>
        <w:t>A perfectly balanced pitcher — all three strong — is the unicorn. Most pitchers are tilted toward one corner of that triangle.</w:t>
      </w:r>
    </w:p>
    <w:p w14:paraId="7CF13476" w14:textId="77777777" w:rsidR="00D036E3" w:rsidRPr="00D036E3" w:rsidRDefault="00D036E3" w:rsidP="00D036E3">
      <w:pPr>
        <w:rPr>
          <w:lang w:val="en-AU"/>
        </w:rPr>
      </w:pPr>
      <w:r w:rsidRPr="00D036E3">
        <w:rPr>
          <w:lang w:val="en-AU"/>
        </w:rPr>
        <w:pict w14:anchorId="0D9BC953">
          <v:rect id="_x0000_i1733" style="width:0;height:1.5pt" o:hralign="center" o:hrstd="t" o:hr="t" fillcolor="#a0a0a0" stroked="f"/>
        </w:pict>
      </w:r>
    </w:p>
    <w:p w14:paraId="4C7698FD" w14:textId="77777777" w:rsidR="00D036E3" w:rsidRPr="00D036E3" w:rsidRDefault="00D036E3" w:rsidP="00D036E3">
      <w:pPr>
        <w:rPr>
          <w:b/>
          <w:bCs/>
          <w:lang w:val="en-AU"/>
        </w:rPr>
      </w:pPr>
      <w:r w:rsidRPr="00D036E3">
        <w:rPr>
          <w:rFonts w:ascii="Segoe UI Emoji" w:hAnsi="Segoe UI Emoji" w:cs="Segoe UI Emoji"/>
          <w:b/>
          <w:bCs/>
          <w:lang w:val="en-AU"/>
        </w:rPr>
        <w:t>⚾</w:t>
      </w:r>
      <w:r w:rsidRPr="00D036E3">
        <w:rPr>
          <w:b/>
          <w:bCs/>
          <w:lang w:val="en-AU"/>
        </w:rPr>
        <w:t xml:space="preserve"> 3. The Pitching Triangle</w:t>
      </w:r>
    </w:p>
    <w:p w14:paraId="7CD80124" w14:textId="77777777" w:rsidR="00D036E3" w:rsidRPr="00D036E3" w:rsidRDefault="00D036E3" w:rsidP="00D036E3">
      <w:pPr>
        <w:rPr>
          <w:lang w:val="en-AU"/>
        </w:rPr>
      </w:pPr>
      <w:r w:rsidRPr="00D036E3">
        <w:rPr>
          <w:lang w:val="en-AU"/>
        </w:rPr>
        <w:t>Picture it like this:</w:t>
      </w:r>
    </w:p>
    <w:p w14:paraId="05B0BD1D" w14:textId="77777777" w:rsidR="00D036E3" w:rsidRPr="00D036E3" w:rsidRDefault="00D036E3" w:rsidP="00D036E3">
      <w:pPr>
        <w:rPr>
          <w:lang w:val="en-AU"/>
        </w:rPr>
      </w:pPr>
      <w:r w:rsidRPr="00D036E3">
        <w:rPr>
          <w:lang w:val="en-AU"/>
        </w:rPr>
        <w:t xml:space="preserve">          Stuff (K power)</w:t>
      </w:r>
    </w:p>
    <w:p w14:paraId="6853BEE6" w14:textId="77777777" w:rsidR="00D036E3" w:rsidRPr="00D036E3" w:rsidRDefault="00D036E3" w:rsidP="00D036E3">
      <w:pPr>
        <w:rPr>
          <w:lang w:val="en-AU"/>
        </w:rPr>
      </w:pPr>
      <w:r w:rsidRPr="00D036E3">
        <w:rPr>
          <w:lang w:val="en-AU"/>
        </w:rPr>
        <w:t xml:space="preserve">              ▲</w:t>
      </w:r>
    </w:p>
    <w:p w14:paraId="6FCF74B0" w14:textId="77777777" w:rsidR="00D036E3" w:rsidRPr="00D036E3" w:rsidRDefault="00D036E3" w:rsidP="00D036E3">
      <w:pPr>
        <w:rPr>
          <w:lang w:val="en-AU"/>
        </w:rPr>
      </w:pPr>
      <w:r w:rsidRPr="00D036E3">
        <w:rPr>
          <w:lang w:val="en-AU"/>
        </w:rPr>
        <w:t xml:space="preserve">              │</w:t>
      </w:r>
    </w:p>
    <w:p w14:paraId="04BC7CCD" w14:textId="77777777" w:rsidR="00D036E3" w:rsidRPr="00D036E3" w:rsidRDefault="00D036E3" w:rsidP="00D036E3">
      <w:pPr>
        <w:rPr>
          <w:lang w:val="en-AU"/>
        </w:rPr>
      </w:pPr>
      <w:r w:rsidRPr="00D036E3">
        <w:rPr>
          <w:lang w:val="en-AU"/>
        </w:rPr>
        <w:t xml:space="preserve">              │</w:t>
      </w:r>
    </w:p>
    <w:p w14:paraId="4E0C7780" w14:textId="77777777" w:rsidR="00D036E3" w:rsidRPr="00D036E3" w:rsidRDefault="00D036E3" w:rsidP="00D036E3">
      <w:pPr>
        <w:rPr>
          <w:lang w:val="en-AU"/>
        </w:rPr>
      </w:pPr>
      <w:r w:rsidRPr="00D036E3">
        <w:rPr>
          <w:lang w:val="en-AU"/>
        </w:rPr>
        <w:t>Movement ◄───</w:t>
      </w:r>
      <w:r w:rsidRPr="00D036E3">
        <w:rPr>
          <w:rFonts w:ascii="MS Mincho" w:eastAsia="MS Mincho" w:hAnsi="MS Mincho" w:cs="MS Mincho" w:hint="eastAsia"/>
          <w:lang w:val="en-AU"/>
        </w:rPr>
        <w:t>┼</w:t>
      </w:r>
      <w:r w:rsidRPr="00D036E3">
        <w:rPr>
          <w:rFonts w:ascii="Cambria" w:hAnsi="Cambria" w:cs="Cambria"/>
          <w:lang w:val="en-AU"/>
        </w:rPr>
        <w:t>───►</w:t>
      </w:r>
      <w:r w:rsidRPr="00D036E3">
        <w:rPr>
          <w:lang w:val="en-AU"/>
        </w:rPr>
        <w:t xml:space="preserve"> Control</w:t>
      </w:r>
    </w:p>
    <w:p w14:paraId="4F5137B9" w14:textId="77777777" w:rsidR="00D036E3" w:rsidRPr="00D036E3" w:rsidRDefault="00D036E3" w:rsidP="00D036E3">
      <w:pPr>
        <w:rPr>
          <w:lang w:val="en-AU"/>
        </w:rPr>
      </w:pPr>
      <w:r w:rsidRPr="00D036E3">
        <w:rPr>
          <w:lang w:val="en-AU"/>
        </w:rPr>
        <w:lastRenderedPageBreak/>
        <w:t xml:space="preserve">  (Contact </w:t>
      </w:r>
      <w:proofErr w:type="spellStart"/>
      <w:proofErr w:type="gramStart"/>
      <w:r w:rsidRPr="00D036E3">
        <w:rPr>
          <w:lang w:val="en-AU"/>
        </w:rPr>
        <w:t>mgmt</w:t>
      </w:r>
      <w:proofErr w:type="spellEnd"/>
      <w:r w:rsidRPr="00D036E3">
        <w:rPr>
          <w:lang w:val="en-AU"/>
        </w:rPr>
        <w:t xml:space="preserve">)   </w:t>
      </w:r>
      <w:proofErr w:type="gramEnd"/>
      <w:r w:rsidRPr="00D036E3">
        <w:rPr>
          <w:lang w:val="en-AU"/>
        </w:rPr>
        <w:t xml:space="preserve">  (Command)</w:t>
      </w:r>
    </w:p>
    <w:p w14:paraId="79D3A652" w14:textId="77777777" w:rsidR="00D036E3" w:rsidRPr="00D036E3" w:rsidRDefault="00D036E3" w:rsidP="00D036E3">
      <w:pPr>
        <w:numPr>
          <w:ilvl w:val="0"/>
          <w:numId w:val="18"/>
        </w:numPr>
        <w:rPr>
          <w:lang w:val="en-AU"/>
        </w:rPr>
      </w:pPr>
      <w:r w:rsidRPr="00D036E3">
        <w:rPr>
          <w:lang w:val="en-AU"/>
        </w:rPr>
        <w:t xml:space="preserve">The farther toward </w:t>
      </w:r>
      <w:r w:rsidRPr="00D036E3">
        <w:rPr>
          <w:b/>
          <w:bCs/>
          <w:lang w:val="en-AU"/>
        </w:rPr>
        <w:t>Stuff</w:t>
      </w:r>
      <w:r w:rsidRPr="00D036E3">
        <w:rPr>
          <w:lang w:val="en-AU"/>
        </w:rPr>
        <w:t>, the more you get Ks and HR risk.</w:t>
      </w:r>
    </w:p>
    <w:p w14:paraId="47A08A21" w14:textId="77777777" w:rsidR="00D036E3" w:rsidRPr="00D036E3" w:rsidRDefault="00D036E3" w:rsidP="00D036E3">
      <w:pPr>
        <w:numPr>
          <w:ilvl w:val="0"/>
          <w:numId w:val="18"/>
        </w:numPr>
        <w:rPr>
          <w:lang w:val="en-AU"/>
        </w:rPr>
      </w:pPr>
      <w:r w:rsidRPr="00D036E3">
        <w:rPr>
          <w:lang w:val="en-AU"/>
        </w:rPr>
        <w:t xml:space="preserve">Toward </w:t>
      </w:r>
      <w:r w:rsidRPr="00D036E3">
        <w:rPr>
          <w:b/>
          <w:bCs/>
          <w:lang w:val="en-AU"/>
        </w:rPr>
        <w:t>Movement</w:t>
      </w:r>
      <w:r w:rsidRPr="00D036E3">
        <w:rPr>
          <w:lang w:val="en-AU"/>
        </w:rPr>
        <w:t>, the more grounders and contact dependence.</w:t>
      </w:r>
    </w:p>
    <w:p w14:paraId="74DFF504" w14:textId="77777777" w:rsidR="00D036E3" w:rsidRPr="00D036E3" w:rsidRDefault="00D036E3" w:rsidP="00D036E3">
      <w:pPr>
        <w:numPr>
          <w:ilvl w:val="0"/>
          <w:numId w:val="18"/>
        </w:numPr>
        <w:rPr>
          <w:lang w:val="en-AU"/>
        </w:rPr>
      </w:pPr>
      <w:r w:rsidRPr="00D036E3">
        <w:rPr>
          <w:lang w:val="en-AU"/>
        </w:rPr>
        <w:t xml:space="preserve">Toward </w:t>
      </w:r>
      <w:r w:rsidRPr="00D036E3">
        <w:rPr>
          <w:b/>
          <w:bCs/>
          <w:lang w:val="en-AU"/>
        </w:rPr>
        <w:t>Control</w:t>
      </w:r>
      <w:r w:rsidRPr="00D036E3">
        <w:rPr>
          <w:lang w:val="en-AU"/>
        </w:rPr>
        <w:t>, the more innings efficiency but less domination.</w:t>
      </w:r>
    </w:p>
    <w:p w14:paraId="4EC7A346" w14:textId="77777777" w:rsidR="00D036E3" w:rsidRPr="00D036E3" w:rsidRDefault="00D036E3" w:rsidP="00D036E3">
      <w:pPr>
        <w:rPr>
          <w:lang w:val="en-AU"/>
        </w:rPr>
      </w:pPr>
      <w:r w:rsidRPr="00D036E3">
        <w:rPr>
          <w:lang w:val="en-AU"/>
        </w:rPr>
        <w:t>Where a pitcher “sits” inside that triangle defines his archetype.</w:t>
      </w:r>
    </w:p>
    <w:p w14:paraId="5BCF81FB" w14:textId="77777777" w:rsidR="00D036E3" w:rsidRPr="00D036E3" w:rsidRDefault="00D036E3" w:rsidP="00D036E3">
      <w:pPr>
        <w:rPr>
          <w:lang w:val="en-AU"/>
        </w:rPr>
      </w:pPr>
      <w:r w:rsidRPr="00D036E3">
        <w:rPr>
          <w:lang w:val="en-AU"/>
        </w:rPr>
        <w:pict w14:anchorId="2C873179">
          <v:rect id="_x0000_i1734" style="width:0;height:1.5pt" o:hralign="center" o:hrstd="t" o:hr="t" fillcolor="#a0a0a0" stroked="f"/>
        </w:pict>
      </w:r>
    </w:p>
    <w:p w14:paraId="42BA53F3" w14:textId="77777777" w:rsidR="00D036E3" w:rsidRPr="00D036E3" w:rsidRDefault="00D036E3" w:rsidP="00D036E3">
      <w:pPr>
        <w:rPr>
          <w:b/>
          <w:bCs/>
          <w:lang w:val="en-AU"/>
        </w:rPr>
      </w:pPr>
      <w:r w:rsidRPr="00D036E3">
        <w:rPr>
          <w:rFonts w:ascii="Segoe UI Emoji" w:hAnsi="Segoe UI Emoji" w:cs="Segoe UI Emoji"/>
          <w:b/>
          <w:bCs/>
          <w:lang w:val="en-AU"/>
        </w:rPr>
        <w:t>🧠</w:t>
      </w:r>
      <w:r w:rsidRPr="00D036E3">
        <w:rPr>
          <w:b/>
          <w:bCs/>
          <w:lang w:val="en-AU"/>
        </w:rPr>
        <w:t xml:space="preserve"> 4. In OOTP’s Engine</w:t>
      </w:r>
    </w:p>
    <w:p w14:paraId="01335BFC" w14:textId="77777777" w:rsidR="00D036E3" w:rsidRPr="00D036E3" w:rsidRDefault="00D036E3" w:rsidP="00D036E3">
      <w:pPr>
        <w:rPr>
          <w:lang w:val="en-AU"/>
        </w:rPr>
      </w:pPr>
      <w:r w:rsidRPr="00D036E3">
        <w:rPr>
          <w:lang w:val="en-AU"/>
        </w:rPr>
        <w:t>OOTP ties each rating to an outcome cluster: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7"/>
        <w:gridCol w:w="1986"/>
        <w:gridCol w:w="3452"/>
      </w:tblGrid>
      <w:tr w:rsidR="00D036E3" w:rsidRPr="00D036E3" w14:paraId="54F71FC3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A5C89B2" w14:textId="77777777" w:rsidR="00D036E3" w:rsidRPr="00D036E3" w:rsidRDefault="00D036E3" w:rsidP="00D036E3">
            <w:pPr>
              <w:rPr>
                <w:b/>
                <w:bCs/>
                <w:lang w:val="en-AU"/>
              </w:rPr>
            </w:pPr>
            <w:r w:rsidRPr="00D036E3">
              <w:rPr>
                <w:b/>
                <w:bCs/>
                <w:lang w:val="en-AU"/>
              </w:rPr>
              <w:t>Event Type</w:t>
            </w:r>
          </w:p>
        </w:tc>
        <w:tc>
          <w:tcPr>
            <w:tcW w:w="0" w:type="auto"/>
            <w:vAlign w:val="center"/>
            <w:hideMark/>
          </w:tcPr>
          <w:p w14:paraId="3B1B3F84" w14:textId="77777777" w:rsidR="00D036E3" w:rsidRPr="00D036E3" w:rsidRDefault="00D036E3" w:rsidP="00D036E3">
            <w:pPr>
              <w:rPr>
                <w:b/>
                <w:bCs/>
                <w:lang w:val="en-AU"/>
              </w:rPr>
            </w:pPr>
            <w:r w:rsidRPr="00D036E3">
              <w:rPr>
                <w:b/>
                <w:bCs/>
                <w:lang w:val="en-AU"/>
              </w:rPr>
              <w:t>Driven By</w:t>
            </w:r>
          </w:p>
        </w:tc>
        <w:tc>
          <w:tcPr>
            <w:tcW w:w="0" w:type="auto"/>
            <w:vAlign w:val="center"/>
            <w:hideMark/>
          </w:tcPr>
          <w:p w14:paraId="1F6085BB" w14:textId="77777777" w:rsidR="00D036E3" w:rsidRPr="00D036E3" w:rsidRDefault="00D036E3" w:rsidP="00D036E3">
            <w:pPr>
              <w:rPr>
                <w:b/>
                <w:bCs/>
                <w:lang w:val="en-AU"/>
              </w:rPr>
            </w:pPr>
            <w:r w:rsidRPr="00D036E3">
              <w:rPr>
                <w:b/>
                <w:bCs/>
                <w:lang w:val="en-AU"/>
              </w:rPr>
              <w:t>Secondary Influences</w:t>
            </w:r>
          </w:p>
        </w:tc>
      </w:tr>
      <w:tr w:rsidR="00D036E3" w:rsidRPr="00D036E3" w14:paraId="1DE3D196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78A6AF6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Strikeouts</w:t>
            </w:r>
          </w:p>
        </w:tc>
        <w:tc>
          <w:tcPr>
            <w:tcW w:w="0" w:type="auto"/>
            <w:vAlign w:val="center"/>
            <w:hideMark/>
          </w:tcPr>
          <w:p w14:paraId="04362129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Stuff</w:t>
            </w:r>
          </w:p>
        </w:tc>
        <w:tc>
          <w:tcPr>
            <w:tcW w:w="0" w:type="auto"/>
            <w:vAlign w:val="center"/>
            <w:hideMark/>
          </w:tcPr>
          <w:p w14:paraId="2BA2C171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Pitch variety, handedness matchups</w:t>
            </w:r>
          </w:p>
        </w:tc>
      </w:tr>
      <w:tr w:rsidR="00D036E3" w:rsidRPr="00D036E3" w14:paraId="431DBCD7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7EC308C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Home Runs</w:t>
            </w:r>
          </w:p>
        </w:tc>
        <w:tc>
          <w:tcPr>
            <w:tcW w:w="0" w:type="auto"/>
            <w:vAlign w:val="center"/>
            <w:hideMark/>
          </w:tcPr>
          <w:p w14:paraId="4B0F4885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Movement</w:t>
            </w:r>
          </w:p>
        </w:tc>
        <w:tc>
          <w:tcPr>
            <w:tcW w:w="0" w:type="auto"/>
            <w:vAlign w:val="center"/>
            <w:hideMark/>
          </w:tcPr>
          <w:p w14:paraId="245DF21B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Park factors, fly-ball/GB tendency</w:t>
            </w:r>
          </w:p>
        </w:tc>
      </w:tr>
      <w:tr w:rsidR="00D036E3" w:rsidRPr="00D036E3" w14:paraId="4243759B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6E2656F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Walks</w:t>
            </w:r>
          </w:p>
        </w:tc>
        <w:tc>
          <w:tcPr>
            <w:tcW w:w="0" w:type="auto"/>
            <w:vAlign w:val="center"/>
            <w:hideMark/>
          </w:tcPr>
          <w:p w14:paraId="165A51A8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Control</w:t>
            </w:r>
          </w:p>
        </w:tc>
        <w:tc>
          <w:tcPr>
            <w:tcW w:w="0" w:type="auto"/>
            <w:vAlign w:val="center"/>
            <w:hideMark/>
          </w:tcPr>
          <w:p w14:paraId="21FB56F3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Catcher framing, umpire variation</w:t>
            </w:r>
          </w:p>
        </w:tc>
      </w:tr>
      <w:tr w:rsidR="00D036E3" w:rsidRPr="00D036E3" w14:paraId="329F1CA5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03802B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Batted-Ball Type</w:t>
            </w:r>
          </w:p>
        </w:tc>
        <w:tc>
          <w:tcPr>
            <w:tcW w:w="0" w:type="auto"/>
            <w:vAlign w:val="center"/>
            <w:hideMark/>
          </w:tcPr>
          <w:p w14:paraId="6E58C8AF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Movement + Control</w:t>
            </w:r>
          </w:p>
        </w:tc>
        <w:tc>
          <w:tcPr>
            <w:tcW w:w="0" w:type="auto"/>
            <w:vAlign w:val="center"/>
            <w:hideMark/>
          </w:tcPr>
          <w:p w14:paraId="5F17E453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Sequence quality, stamina</w:t>
            </w:r>
          </w:p>
        </w:tc>
      </w:tr>
      <w:tr w:rsidR="00D036E3" w:rsidRPr="00D036E3" w14:paraId="10BDD86D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D1AAD47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Pitch Count Efficiency</w:t>
            </w:r>
          </w:p>
        </w:tc>
        <w:tc>
          <w:tcPr>
            <w:tcW w:w="0" w:type="auto"/>
            <w:vAlign w:val="center"/>
            <w:hideMark/>
          </w:tcPr>
          <w:p w14:paraId="23762D46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Control + Stamina</w:t>
            </w:r>
          </w:p>
        </w:tc>
        <w:tc>
          <w:tcPr>
            <w:tcW w:w="0" w:type="auto"/>
            <w:vAlign w:val="center"/>
            <w:hideMark/>
          </w:tcPr>
          <w:p w14:paraId="07B39DEA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Velocity, pitch economy</w:t>
            </w:r>
          </w:p>
        </w:tc>
      </w:tr>
    </w:tbl>
    <w:p w14:paraId="5E248CD6" w14:textId="77777777" w:rsidR="00D036E3" w:rsidRPr="00D036E3" w:rsidRDefault="00D036E3" w:rsidP="00D036E3">
      <w:pPr>
        <w:rPr>
          <w:lang w:val="en-AU"/>
        </w:rPr>
      </w:pPr>
      <w:proofErr w:type="gramStart"/>
      <w:r w:rsidRPr="00D036E3">
        <w:rPr>
          <w:lang w:val="en-AU"/>
        </w:rPr>
        <w:t>So</w:t>
      </w:r>
      <w:proofErr w:type="gramEnd"/>
      <w:r w:rsidRPr="00D036E3">
        <w:rPr>
          <w:lang w:val="en-AU"/>
        </w:rPr>
        <w:t xml:space="preserve"> when a pitcher strikes out 10 but leaves after 5 innings, it’s usually </w:t>
      </w:r>
      <w:r w:rsidRPr="00D036E3">
        <w:rPr>
          <w:i/>
          <w:iCs/>
          <w:lang w:val="en-AU"/>
        </w:rPr>
        <w:t>Stuff-rich, Control-poor</w:t>
      </w:r>
      <w:r w:rsidRPr="00D036E3">
        <w:rPr>
          <w:lang w:val="en-AU"/>
        </w:rPr>
        <w:t>.</w:t>
      </w:r>
    </w:p>
    <w:p w14:paraId="3B3BD345" w14:textId="77777777" w:rsidR="00D036E3" w:rsidRPr="00D036E3" w:rsidRDefault="00D036E3" w:rsidP="00D036E3">
      <w:pPr>
        <w:rPr>
          <w:lang w:val="en-AU"/>
        </w:rPr>
      </w:pPr>
      <w:r w:rsidRPr="00D036E3">
        <w:rPr>
          <w:lang w:val="en-AU"/>
        </w:rPr>
        <w:pict w14:anchorId="5981AAE6">
          <v:rect id="_x0000_i1735" style="width:0;height:1.5pt" o:hralign="center" o:hrstd="t" o:hr="t" fillcolor="#a0a0a0" stroked="f"/>
        </w:pict>
      </w:r>
    </w:p>
    <w:p w14:paraId="0124DCA1" w14:textId="77777777" w:rsidR="00D036E3" w:rsidRPr="00D036E3" w:rsidRDefault="00D036E3" w:rsidP="00D036E3">
      <w:pPr>
        <w:rPr>
          <w:b/>
          <w:bCs/>
          <w:lang w:val="en-AU"/>
        </w:rPr>
      </w:pPr>
      <w:r w:rsidRPr="00D036E3">
        <w:rPr>
          <w:rFonts w:ascii="Segoe UI Emoji" w:hAnsi="Segoe UI Emoji" w:cs="Segoe UI Emoji"/>
          <w:b/>
          <w:bCs/>
          <w:lang w:val="en-AU"/>
        </w:rPr>
        <w:t>🧮</w:t>
      </w:r>
      <w:r w:rsidRPr="00D036E3">
        <w:rPr>
          <w:b/>
          <w:bCs/>
          <w:lang w:val="en-AU"/>
        </w:rPr>
        <w:t xml:space="preserve"> 5. Role-Based Trinity Ratios</w:t>
      </w:r>
    </w:p>
    <w:p w14:paraId="7E30C8CD" w14:textId="77777777" w:rsidR="00D036E3" w:rsidRPr="00D036E3" w:rsidRDefault="00D036E3" w:rsidP="00D036E3">
      <w:pPr>
        <w:rPr>
          <w:b/>
          <w:bCs/>
          <w:lang w:val="en-AU"/>
        </w:rPr>
      </w:pPr>
      <w:r w:rsidRPr="00D036E3">
        <w:rPr>
          <w:rFonts w:ascii="Segoe UI Emoji" w:hAnsi="Segoe UI Emoji" w:cs="Segoe UI Emoji"/>
          <w:b/>
          <w:bCs/>
          <w:lang w:val="en-AU"/>
        </w:rPr>
        <w:t>🟩</w:t>
      </w:r>
      <w:r w:rsidRPr="00D036E3">
        <w:rPr>
          <w:b/>
          <w:bCs/>
          <w:lang w:val="en-AU"/>
        </w:rPr>
        <w:t xml:space="preserve"> Starters (SP)</w:t>
      </w:r>
    </w:p>
    <w:p w14:paraId="30946925" w14:textId="77777777" w:rsidR="00D036E3" w:rsidRPr="00D036E3" w:rsidRDefault="00D036E3" w:rsidP="00D036E3">
      <w:pPr>
        <w:numPr>
          <w:ilvl w:val="0"/>
          <w:numId w:val="19"/>
        </w:numPr>
        <w:rPr>
          <w:lang w:val="en-AU"/>
        </w:rPr>
      </w:pPr>
      <w:r w:rsidRPr="00D036E3">
        <w:rPr>
          <w:lang w:val="en-AU"/>
        </w:rPr>
        <w:t>Longevity = efficiency + damage prevention.</w:t>
      </w:r>
    </w:p>
    <w:p w14:paraId="48927B72" w14:textId="77777777" w:rsidR="00D036E3" w:rsidRPr="00D036E3" w:rsidRDefault="00D036E3" w:rsidP="00D036E3">
      <w:pPr>
        <w:numPr>
          <w:ilvl w:val="0"/>
          <w:numId w:val="19"/>
        </w:numPr>
        <w:rPr>
          <w:lang w:val="en-AU"/>
        </w:rPr>
      </w:pPr>
      <w:r w:rsidRPr="00D036E3">
        <w:rPr>
          <w:b/>
          <w:bCs/>
          <w:lang w:val="en-AU"/>
        </w:rPr>
        <w:t>Ideal Balance:</w:t>
      </w:r>
      <w:r w:rsidRPr="00D036E3">
        <w:rPr>
          <w:lang w:val="en-AU"/>
        </w:rPr>
        <w:t xml:space="preserve"> 35% Stuff / 40% Movement / 25% Control.</w:t>
      </w:r>
    </w:p>
    <w:p w14:paraId="3696976F" w14:textId="77777777" w:rsidR="00D036E3" w:rsidRPr="00D036E3" w:rsidRDefault="00D036E3" w:rsidP="00D036E3">
      <w:pPr>
        <w:rPr>
          <w:lang w:val="en-AU"/>
        </w:rPr>
      </w:pPr>
      <w:r w:rsidRPr="00D036E3">
        <w:rPr>
          <w:b/>
          <w:bCs/>
          <w:lang w:val="en-AU"/>
        </w:rPr>
        <w:t>Why:</w:t>
      </w:r>
      <w:r w:rsidRPr="00D036E3">
        <w:rPr>
          <w:lang w:val="en-AU"/>
        </w:rPr>
        <w:t xml:space="preserve"> They face hitters multiple times; the ball </w:t>
      </w:r>
      <w:r w:rsidRPr="00D036E3">
        <w:rPr>
          <w:i/>
          <w:iCs/>
          <w:lang w:val="en-AU"/>
        </w:rPr>
        <w:t>must</w:t>
      </w:r>
      <w:r w:rsidRPr="00D036E3">
        <w:rPr>
          <w:lang w:val="en-AU"/>
        </w:rPr>
        <w:t xml:space="preserve"> stay in the park. Movement and Control sustain deep outings.</w:t>
      </w:r>
    </w:p>
    <w:p w14:paraId="4A3C610E" w14:textId="77777777" w:rsidR="00D036E3" w:rsidRPr="00D036E3" w:rsidRDefault="00D036E3" w:rsidP="00D036E3">
      <w:pPr>
        <w:rPr>
          <w:b/>
          <w:bCs/>
          <w:lang w:val="en-AU"/>
        </w:rPr>
      </w:pPr>
      <w:r w:rsidRPr="00D036E3">
        <w:rPr>
          <w:rFonts w:ascii="Segoe UI Emoji" w:hAnsi="Segoe UI Emoji" w:cs="Segoe UI Emoji"/>
          <w:b/>
          <w:bCs/>
          <w:lang w:val="en-AU"/>
        </w:rPr>
        <w:t>🟡</w:t>
      </w:r>
      <w:r w:rsidRPr="00D036E3">
        <w:rPr>
          <w:b/>
          <w:bCs/>
          <w:lang w:val="en-AU"/>
        </w:rPr>
        <w:t xml:space="preserve"> Relievers (RP)</w:t>
      </w:r>
    </w:p>
    <w:p w14:paraId="096426DD" w14:textId="77777777" w:rsidR="00D036E3" w:rsidRPr="00D036E3" w:rsidRDefault="00D036E3" w:rsidP="00D036E3">
      <w:pPr>
        <w:numPr>
          <w:ilvl w:val="0"/>
          <w:numId w:val="20"/>
        </w:numPr>
        <w:rPr>
          <w:lang w:val="en-AU"/>
        </w:rPr>
      </w:pPr>
      <w:r w:rsidRPr="00D036E3">
        <w:rPr>
          <w:lang w:val="en-AU"/>
        </w:rPr>
        <w:t>One or two innings, max effort.</w:t>
      </w:r>
    </w:p>
    <w:p w14:paraId="6233986B" w14:textId="77777777" w:rsidR="00D036E3" w:rsidRPr="00D036E3" w:rsidRDefault="00D036E3" w:rsidP="00D036E3">
      <w:pPr>
        <w:numPr>
          <w:ilvl w:val="0"/>
          <w:numId w:val="20"/>
        </w:numPr>
        <w:rPr>
          <w:lang w:val="en-AU"/>
        </w:rPr>
      </w:pPr>
      <w:r w:rsidRPr="00D036E3">
        <w:rPr>
          <w:b/>
          <w:bCs/>
          <w:lang w:val="en-AU"/>
        </w:rPr>
        <w:t>Ideal Balance:</w:t>
      </w:r>
      <w:r w:rsidRPr="00D036E3">
        <w:rPr>
          <w:lang w:val="en-AU"/>
        </w:rPr>
        <w:t xml:space="preserve"> 50% Stuff / 30% Movement / 20% Control.</w:t>
      </w:r>
    </w:p>
    <w:p w14:paraId="706B1A2F" w14:textId="77777777" w:rsidR="00D036E3" w:rsidRPr="00D036E3" w:rsidRDefault="00D036E3" w:rsidP="00D036E3">
      <w:pPr>
        <w:rPr>
          <w:lang w:val="en-AU"/>
        </w:rPr>
      </w:pPr>
      <w:r w:rsidRPr="00D036E3">
        <w:rPr>
          <w:b/>
          <w:bCs/>
          <w:lang w:val="en-AU"/>
        </w:rPr>
        <w:lastRenderedPageBreak/>
        <w:t>Why:</w:t>
      </w:r>
      <w:r w:rsidRPr="00D036E3">
        <w:rPr>
          <w:lang w:val="en-AU"/>
        </w:rPr>
        <w:t xml:space="preserve"> Velocity and deception matter more than long-term efficiency.</w:t>
      </w:r>
    </w:p>
    <w:p w14:paraId="57D86AB1" w14:textId="77777777" w:rsidR="00D036E3" w:rsidRPr="00D036E3" w:rsidRDefault="00D036E3" w:rsidP="00D036E3">
      <w:pPr>
        <w:rPr>
          <w:b/>
          <w:bCs/>
          <w:lang w:val="en-AU"/>
        </w:rPr>
      </w:pPr>
      <w:r w:rsidRPr="00D036E3">
        <w:rPr>
          <w:rFonts w:ascii="Segoe UI Emoji" w:hAnsi="Segoe UI Emoji" w:cs="Segoe UI Emoji"/>
          <w:b/>
          <w:bCs/>
          <w:lang w:val="en-AU"/>
        </w:rPr>
        <w:t>🔴</w:t>
      </w:r>
      <w:r w:rsidRPr="00D036E3">
        <w:rPr>
          <w:b/>
          <w:bCs/>
          <w:lang w:val="en-AU"/>
        </w:rPr>
        <w:t xml:space="preserve"> Closers</w:t>
      </w:r>
    </w:p>
    <w:p w14:paraId="2481FE9D" w14:textId="77777777" w:rsidR="00D036E3" w:rsidRPr="00D036E3" w:rsidRDefault="00D036E3" w:rsidP="00D036E3">
      <w:pPr>
        <w:numPr>
          <w:ilvl w:val="0"/>
          <w:numId w:val="21"/>
        </w:numPr>
        <w:rPr>
          <w:lang w:val="en-AU"/>
        </w:rPr>
      </w:pPr>
      <w:r w:rsidRPr="00D036E3">
        <w:rPr>
          <w:lang w:val="en-AU"/>
        </w:rPr>
        <w:t>9th-inning leverage, adrenaline-fueled.</w:t>
      </w:r>
    </w:p>
    <w:p w14:paraId="2A119F9C" w14:textId="77777777" w:rsidR="00D036E3" w:rsidRPr="00D036E3" w:rsidRDefault="00D036E3" w:rsidP="00D036E3">
      <w:pPr>
        <w:numPr>
          <w:ilvl w:val="0"/>
          <w:numId w:val="21"/>
        </w:numPr>
        <w:rPr>
          <w:lang w:val="en-AU"/>
        </w:rPr>
      </w:pPr>
      <w:r w:rsidRPr="00D036E3">
        <w:rPr>
          <w:b/>
          <w:bCs/>
          <w:lang w:val="en-AU"/>
        </w:rPr>
        <w:t>Ideal Balance:</w:t>
      </w:r>
      <w:r w:rsidRPr="00D036E3">
        <w:rPr>
          <w:lang w:val="en-AU"/>
        </w:rPr>
        <w:t xml:space="preserve"> 45% Stuff / 35% Movement / 20% Control.</w:t>
      </w:r>
    </w:p>
    <w:p w14:paraId="0124DD98" w14:textId="77777777" w:rsidR="00D036E3" w:rsidRPr="00D036E3" w:rsidRDefault="00D036E3" w:rsidP="00D036E3">
      <w:pPr>
        <w:rPr>
          <w:lang w:val="en-AU"/>
        </w:rPr>
      </w:pPr>
      <w:r w:rsidRPr="00D036E3">
        <w:rPr>
          <w:b/>
          <w:bCs/>
          <w:lang w:val="en-AU"/>
        </w:rPr>
        <w:t>Why:</w:t>
      </w:r>
      <w:r w:rsidRPr="00D036E3">
        <w:rPr>
          <w:lang w:val="en-AU"/>
        </w:rPr>
        <w:t xml:space="preserve"> Miss bats and limit hard contact — walks tolerable, HRs fatal.</w:t>
      </w:r>
    </w:p>
    <w:p w14:paraId="7E55D35A" w14:textId="77777777" w:rsidR="00D036E3" w:rsidRPr="00D036E3" w:rsidRDefault="00D036E3" w:rsidP="00D036E3">
      <w:pPr>
        <w:rPr>
          <w:b/>
          <w:bCs/>
          <w:lang w:val="en-AU"/>
        </w:rPr>
      </w:pPr>
      <w:r w:rsidRPr="00D036E3">
        <w:rPr>
          <w:rFonts w:ascii="Segoe UI Emoji" w:hAnsi="Segoe UI Emoji" w:cs="Segoe UI Emoji"/>
          <w:b/>
          <w:bCs/>
          <w:lang w:val="en-AU"/>
        </w:rPr>
        <w:t>🟠</w:t>
      </w:r>
      <w:r w:rsidRPr="00D036E3">
        <w:rPr>
          <w:b/>
          <w:bCs/>
          <w:lang w:val="en-AU"/>
        </w:rPr>
        <w:t xml:space="preserve"> Swingmen / Long Relief</w:t>
      </w:r>
    </w:p>
    <w:p w14:paraId="3D9A1A4F" w14:textId="77777777" w:rsidR="00D036E3" w:rsidRPr="00D036E3" w:rsidRDefault="00D036E3" w:rsidP="00D036E3">
      <w:pPr>
        <w:numPr>
          <w:ilvl w:val="0"/>
          <w:numId w:val="22"/>
        </w:numPr>
        <w:rPr>
          <w:lang w:val="en-AU"/>
        </w:rPr>
      </w:pPr>
      <w:proofErr w:type="gramStart"/>
      <w:r w:rsidRPr="00D036E3">
        <w:rPr>
          <w:lang w:val="en-AU"/>
        </w:rPr>
        <w:t>Mini-starters</w:t>
      </w:r>
      <w:proofErr w:type="gramEnd"/>
      <w:r w:rsidRPr="00D036E3">
        <w:rPr>
          <w:lang w:val="en-AU"/>
        </w:rPr>
        <w:t xml:space="preserve"> who bridge innings.</w:t>
      </w:r>
    </w:p>
    <w:p w14:paraId="5BF01C65" w14:textId="77777777" w:rsidR="00D036E3" w:rsidRPr="00D036E3" w:rsidRDefault="00D036E3" w:rsidP="00D036E3">
      <w:pPr>
        <w:numPr>
          <w:ilvl w:val="0"/>
          <w:numId w:val="22"/>
        </w:numPr>
        <w:rPr>
          <w:lang w:val="en-AU"/>
        </w:rPr>
      </w:pPr>
      <w:r w:rsidRPr="00D036E3">
        <w:rPr>
          <w:b/>
          <w:bCs/>
          <w:lang w:val="en-AU"/>
        </w:rPr>
        <w:t>Ideal Balance:</w:t>
      </w:r>
      <w:r w:rsidRPr="00D036E3">
        <w:rPr>
          <w:lang w:val="en-AU"/>
        </w:rPr>
        <w:t xml:space="preserve"> 33% Stuff / 33% Movement / 34% Control.</w:t>
      </w:r>
    </w:p>
    <w:p w14:paraId="257E2469" w14:textId="77777777" w:rsidR="00D036E3" w:rsidRPr="00D036E3" w:rsidRDefault="00D036E3" w:rsidP="00D036E3">
      <w:pPr>
        <w:rPr>
          <w:lang w:val="en-AU"/>
        </w:rPr>
      </w:pPr>
      <w:r w:rsidRPr="00D036E3">
        <w:rPr>
          <w:b/>
          <w:bCs/>
          <w:lang w:val="en-AU"/>
        </w:rPr>
        <w:t>Why:</w:t>
      </w:r>
      <w:r w:rsidRPr="00D036E3">
        <w:rPr>
          <w:lang w:val="en-AU"/>
        </w:rPr>
        <w:t xml:space="preserve"> Must survive length and turnover; need stamina and command.</w:t>
      </w:r>
    </w:p>
    <w:p w14:paraId="7347A230" w14:textId="77777777" w:rsidR="00D036E3" w:rsidRPr="00D036E3" w:rsidRDefault="00D036E3" w:rsidP="00D036E3">
      <w:pPr>
        <w:rPr>
          <w:b/>
          <w:bCs/>
          <w:lang w:val="en-AU"/>
        </w:rPr>
      </w:pPr>
      <w:r w:rsidRPr="00D036E3">
        <w:rPr>
          <w:rFonts w:ascii="Segoe UI Emoji" w:hAnsi="Segoe UI Emoji" w:cs="Segoe UI Emoji"/>
          <w:b/>
          <w:bCs/>
          <w:lang w:val="en-AU"/>
        </w:rPr>
        <w:t>⚪</w:t>
      </w:r>
      <w:r w:rsidRPr="00D036E3">
        <w:rPr>
          <w:b/>
          <w:bCs/>
          <w:lang w:val="en-AU"/>
        </w:rPr>
        <w:t xml:space="preserve"> Pitch-to-Contact Workhorses</w:t>
      </w:r>
    </w:p>
    <w:p w14:paraId="1E2607AC" w14:textId="77777777" w:rsidR="00D036E3" w:rsidRPr="00D036E3" w:rsidRDefault="00D036E3" w:rsidP="00D036E3">
      <w:pPr>
        <w:numPr>
          <w:ilvl w:val="0"/>
          <w:numId w:val="23"/>
        </w:numPr>
        <w:rPr>
          <w:lang w:val="en-AU"/>
        </w:rPr>
      </w:pPr>
      <w:r w:rsidRPr="00D036E3">
        <w:rPr>
          <w:lang w:val="en-AU"/>
        </w:rPr>
        <w:t>Efficiency kings, rely on gloves.</w:t>
      </w:r>
    </w:p>
    <w:p w14:paraId="34010B41" w14:textId="77777777" w:rsidR="00D036E3" w:rsidRPr="00D036E3" w:rsidRDefault="00D036E3" w:rsidP="00D036E3">
      <w:pPr>
        <w:numPr>
          <w:ilvl w:val="0"/>
          <w:numId w:val="23"/>
        </w:numPr>
        <w:rPr>
          <w:lang w:val="en-AU"/>
        </w:rPr>
      </w:pPr>
      <w:r w:rsidRPr="00D036E3">
        <w:rPr>
          <w:b/>
          <w:bCs/>
          <w:lang w:val="en-AU"/>
        </w:rPr>
        <w:t>Ideal Balance:</w:t>
      </w:r>
      <w:r w:rsidRPr="00D036E3">
        <w:rPr>
          <w:lang w:val="en-AU"/>
        </w:rPr>
        <w:t xml:space="preserve"> 25% Stuff / 45% Movement / 30% Control.</w:t>
      </w:r>
    </w:p>
    <w:p w14:paraId="2719982D" w14:textId="77777777" w:rsidR="00D036E3" w:rsidRPr="00D036E3" w:rsidRDefault="00D036E3" w:rsidP="00D036E3">
      <w:pPr>
        <w:rPr>
          <w:lang w:val="en-AU"/>
        </w:rPr>
      </w:pPr>
      <w:r w:rsidRPr="00D036E3">
        <w:rPr>
          <w:b/>
          <w:bCs/>
          <w:lang w:val="en-AU"/>
        </w:rPr>
        <w:t>Why:</w:t>
      </w:r>
      <w:r w:rsidRPr="00D036E3">
        <w:rPr>
          <w:lang w:val="en-AU"/>
        </w:rPr>
        <w:t xml:space="preserve"> They live and die on location, grounders, and tempo.</w:t>
      </w:r>
    </w:p>
    <w:p w14:paraId="1BEFCED7" w14:textId="77777777" w:rsidR="00D036E3" w:rsidRPr="00D036E3" w:rsidRDefault="00D036E3" w:rsidP="00D036E3">
      <w:pPr>
        <w:rPr>
          <w:lang w:val="en-AU"/>
        </w:rPr>
      </w:pPr>
      <w:r w:rsidRPr="00D036E3">
        <w:rPr>
          <w:lang w:val="en-AU"/>
        </w:rPr>
        <w:pict w14:anchorId="5E861F61">
          <v:rect id="_x0000_i1736" style="width:0;height:1.5pt" o:hralign="center" o:hrstd="t" o:hr="t" fillcolor="#a0a0a0" stroked="f"/>
        </w:pict>
      </w:r>
    </w:p>
    <w:p w14:paraId="59DED570" w14:textId="77777777" w:rsidR="00D036E3" w:rsidRPr="00D036E3" w:rsidRDefault="00D036E3" w:rsidP="00D036E3">
      <w:pPr>
        <w:rPr>
          <w:b/>
          <w:bCs/>
          <w:lang w:val="en-AU"/>
        </w:rPr>
      </w:pPr>
      <w:r w:rsidRPr="00D036E3">
        <w:rPr>
          <w:rFonts w:ascii="Segoe UI Emoji" w:hAnsi="Segoe UI Emoji" w:cs="Segoe UI Emoji"/>
          <w:b/>
          <w:bCs/>
          <w:lang w:val="en-AU"/>
        </w:rPr>
        <w:t>🔍</w:t>
      </w:r>
      <w:r w:rsidRPr="00D036E3">
        <w:rPr>
          <w:b/>
          <w:bCs/>
          <w:lang w:val="en-AU"/>
        </w:rPr>
        <w:t xml:space="preserve"> 6. The Diagnostic Grid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4"/>
        <w:gridCol w:w="1996"/>
        <w:gridCol w:w="3920"/>
      </w:tblGrid>
      <w:tr w:rsidR="00D036E3" w:rsidRPr="00D036E3" w14:paraId="70B23D20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54AF0087" w14:textId="77777777" w:rsidR="00D036E3" w:rsidRPr="00D036E3" w:rsidRDefault="00D036E3" w:rsidP="00D036E3">
            <w:pPr>
              <w:rPr>
                <w:b/>
                <w:bCs/>
                <w:lang w:val="en-AU"/>
              </w:rPr>
            </w:pPr>
            <w:r w:rsidRPr="00D036E3">
              <w:rPr>
                <w:b/>
                <w:bCs/>
                <w:lang w:val="en-AU"/>
              </w:rPr>
              <w:t>Symptom</w:t>
            </w:r>
          </w:p>
        </w:tc>
        <w:tc>
          <w:tcPr>
            <w:tcW w:w="0" w:type="auto"/>
            <w:vAlign w:val="center"/>
            <w:hideMark/>
          </w:tcPr>
          <w:p w14:paraId="58B428E3" w14:textId="77777777" w:rsidR="00D036E3" w:rsidRPr="00D036E3" w:rsidRDefault="00D036E3" w:rsidP="00D036E3">
            <w:pPr>
              <w:rPr>
                <w:b/>
                <w:bCs/>
                <w:lang w:val="en-AU"/>
              </w:rPr>
            </w:pPr>
            <w:r w:rsidRPr="00D036E3">
              <w:rPr>
                <w:b/>
                <w:bCs/>
                <w:lang w:val="en-AU"/>
              </w:rPr>
              <w:t>Likely Weak Link</w:t>
            </w:r>
          </w:p>
        </w:tc>
        <w:tc>
          <w:tcPr>
            <w:tcW w:w="0" w:type="auto"/>
            <w:vAlign w:val="center"/>
            <w:hideMark/>
          </w:tcPr>
          <w:p w14:paraId="1291713F" w14:textId="77777777" w:rsidR="00D036E3" w:rsidRPr="00D036E3" w:rsidRDefault="00D036E3" w:rsidP="00D036E3">
            <w:pPr>
              <w:rPr>
                <w:b/>
                <w:bCs/>
                <w:lang w:val="en-AU"/>
              </w:rPr>
            </w:pPr>
            <w:r w:rsidRPr="00D036E3">
              <w:rPr>
                <w:b/>
                <w:bCs/>
                <w:lang w:val="en-AU"/>
              </w:rPr>
              <w:t>Suggested Fix</w:t>
            </w:r>
          </w:p>
        </w:tc>
      </w:tr>
      <w:tr w:rsidR="00D036E3" w:rsidRPr="00D036E3" w14:paraId="64B590F2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0DFDA28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High K/9, high HR/9</w:t>
            </w:r>
          </w:p>
        </w:tc>
        <w:tc>
          <w:tcPr>
            <w:tcW w:w="0" w:type="auto"/>
            <w:vAlign w:val="center"/>
            <w:hideMark/>
          </w:tcPr>
          <w:p w14:paraId="26C0E8CE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Movement</w:t>
            </w:r>
          </w:p>
        </w:tc>
        <w:tc>
          <w:tcPr>
            <w:tcW w:w="0" w:type="auto"/>
            <w:vAlign w:val="center"/>
            <w:hideMark/>
          </w:tcPr>
          <w:p w14:paraId="51AFEA1F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Develop off-speed pitches, lower in-zone %</w:t>
            </w:r>
          </w:p>
        </w:tc>
      </w:tr>
      <w:tr w:rsidR="00D036E3" w:rsidRPr="00D036E3" w14:paraId="3B3C4192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48688CE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High BB/9, high pitch count</w:t>
            </w:r>
          </w:p>
        </w:tc>
        <w:tc>
          <w:tcPr>
            <w:tcW w:w="0" w:type="auto"/>
            <w:vAlign w:val="center"/>
            <w:hideMark/>
          </w:tcPr>
          <w:p w14:paraId="583B0819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Control</w:t>
            </w:r>
          </w:p>
        </w:tc>
        <w:tc>
          <w:tcPr>
            <w:tcW w:w="0" w:type="auto"/>
            <w:vAlign w:val="center"/>
            <w:hideMark/>
          </w:tcPr>
          <w:p w14:paraId="6BB288F0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Command training, simplify pitch mix</w:t>
            </w:r>
          </w:p>
        </w:tc>
      </w:tr>
      <w:tr w:rsidR="00D036E3" w:rsidRPr="00D036E3" w14:paraId="7ABCE6AD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1AC448D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Low K/9, high BABIP</w:t>
            </w:r>
          </w:p>
        </w:tc>
        <w:tc>
          <w:tcPr>
            <w:tcW w:w="0" w:type="auto"/>
            <w:vAlign w:val="center"/>
            <w:hideMark/>
          </w:tcPr>
          <w:p w14:paraId="18CE85C7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Stuff</w:t>
            </w:r>
          </w:p>
        </w:tc>
        <w:tc>
          <w:tcPr>
            <w:tcW w:w="0" w:type="auto"/>
            <w:vAlign w:val="center"/>
            <w:hideMark/>
          </w:tcPr>
          <w:p w14:paraId="45EEF1BE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Add sharper breaking pitch</w:t>
            </w:r>
          </w:p>
        </w:tc>
      </w:tr>
      <w:tr w:rsidR="00D036E3" w:rsidRPr="00D036E3" w14:paraId="3E2BF598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BEA8730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Solid K/9, high ERA</w:t>
            </w:r>
          </w:p>
        </w:tc>
        <w:tc>
          <w:tcPr>
            <w:tcW w:w="0" w:type="auto"/>
            <w:vAlign w:val="center"/>
            <w:hideMark/>
          </w:tcPr>
          <w:p w14:paraId="2F511E85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Movement or Fatigue</w:t>
            </w:r>
          </w:p>
        </w:tc>
        <w:tc>
          <w:tcPr>
            <w:tcW w:w="0" w:type="auto"/>
            <w:vAlign w:val="center"/>
            <w:hideMark/>
          </w:tcPr>
          <w:p w14:paraId="560CA53D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Secondary usage, stamina training</w:t>
            </w:r>
          </w:p>
        </w:tc>
      </w:tr>
      <w:tr w:rsidR="00D036E3" w:rsidRPr="00D036E3" w14:paraId="36A5762C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79994B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Short outings, high pitch count</w:t>
            </w:r>
          </w:p>
        </w:tc>
        <w:tc>
          <w:tcPr>
            <w:tcW w:w="0" w:type="auto"/>
            <w:vAlign w:val="center"/>
            <w:hideMark/>
          </w:tcPr>
          <w:p w14:paraId="4EFA9A40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Control</w:t>
            </w:r>
          </w:p>
        </w:tc>
        <w:tc>
          <w:tcPr>
            <w:tcW w:w="0" w:type="auto"/>
            <w:vAlign w:val="center"/>
            <w:hideMark/>
          </w:tcPr>
          <w:p w14:paraId="7EFC7871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Locate early, early-count strikes</w:t>
            </w:r>
          </w:p>
        </w:tc>
      </w:tr>
    </w:tbl>
    <w:p w14:paraId="04B337DA" w14:textId="77777777" w:rsidR="00D036E3" w:rsidRPr="00D036E3" w:rsidRDefault="00D036E3" w:rsidP="00D036E3">
      <w:pPr>
        <w:rPr>
          <w:lang w:val="en-AU"/>
        </w:rPr>
      </w:pPr>
      <w:r w:rsidRPr="00D036E3">
        <w:rPr>
          <w:lang w:val="en-AU"/>
        </w:rPr>
        <w:pict w14:anchorId="5A6EC6AB">
          <v:rect id="_x0000_i1737" style="width:0;height:1.5pt" o:hralign="center" o:hrstd="t" o:hr="t" fillcolor="#a0a0a0" stroked="f"/>
        </w:pict>
      </w:r>
    </w:p>
    <w:p w14:paraId="6A724CB5" w14:textId="77777777" w:rsidR="00D036E3" w:rsidRPr="00D036E3" w:rsidRDefault="00D036E3" w:rsidP="00D036E3">
      <w:pPr>
        <w:rPr>
          <w:b/>
          <w:bCs/>
          <w:lang w:val="en-AU"/>
        </w:rPr>
      </w:pPr>
      <w:r w:rsidRPr="00D036E3">
        <w:rPr>
          <w:rFonts w:ascii="Segoe UI Emoji" w:hAnsi="Segoe UI Emoji" w:cs="Segoe UI Emoji"/>
          <w:b/>
          <w:bCs/>
          <w:lang w:val="en-AU"/>
        </w:rPr>
        <w:t>⚾</w:t>
      </w:r>
      <w:r w:rsidRPr="00D036E3">
        <w:rPr>
          <w:b/>
          <w:bCs/>
          <w:lang w:val="en-AU"/>
        </w:rPr>
        <w:t xml:space="preserve"> 7. Archetype Mapping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25"/>
        <w:gridCol w:w="848"/>
        <w:gridCol w:w="1131"/>
        <w:gridCol w:w="848"/>
        <w:gridCol w:w="2795"/>
      </w:tblGrid>
      <w:tr w:rsidR="00D036E3" w:rsidRPr="00D036E3" w14:paraId="73356F0F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DF5A388" w14:textId="77777777" w:rsidR="00D036E3" w:rsidRPr="00D036E3" w:rsidRDefault="00D036E3" w:rsidP="00D036E3">
            <w:pPr>
              <w:rPr>
                <w:b/>
                <w:bCs/>
                <w:lang w:val="en-AU"/>
              </w:rPr>
            </w:pPr>
            <w:r w:rsidRPr="00D036E3">
              <w:rPr>
                <w:b/>
                <w:bCs/>
                <w:lang w:val="en-AU"/>
              </w:rPr>
              <w:lastRenderedPageBreak/>
              <w:t>Archetype</w:t>
            </w:r>
          </w:p>
        </w:tc>
        <w:tc>
          <w:tcPr>
            <w:tcW w:w="0" w:type="auto"/>
            <w:vAlign w:val="center"/>
            <w:hideMark/>
          </w:tcPr>
          <w:p w14:paraId="138F61D7" w14:textId="77777777" w:rsidR="00D036E3" w:rsidRPr="00D036E3" w:rsidRDefault="00D036E3" w:rsidP="00D036E3">
            <w:pPr>
              <w:rPr>
                <w:b/>
                <w:bCs/>
                <w:lang w:val="en-AU"/>
              </w:rPr>
            </w:pPr>
            <w:r w:rsidRPr="00D036E3">
              <w:rPr>
                <w:b/>
                <w:bCs/>
                <w:lang w:val="en-AU"/>
              </w:rPr>
              <w:t>Stuff</w:t>
            </w:r>
          </w:p>
        </w:tc>
        <w:tc>
          <w:tcPr>
            <w:tcW w:w="0" w:type="auto"/>
            <w:vAlign w:val="center"/>
            <w:hideMark/>
          </w:tcPr>
          <w:p w14:paraId="7EA928E1" w14:textId="77777777" w:rsidR="00D036E3" w:rsidRPr="00D036E3" w:rsidRDefault="00D036E3" w:rsidP="00D036E3">
            <w:pPr>
              <w:rPr>
                <w:b/>
                <w:bCs/>
                <w:lang w:val="en-AU"/>
              </w:rPr>
            </w:pPr>
            <w:r w:rsidRPr="00D036E3">
              <w:rPr>
                <w:b/>
                <w:bCs/>
                <w:lang w:val="en-AU"/>
              </w:rPr>
              <w:t>Movement</w:t>
            </w:r>
          </w:p>
        </w:tc>
        <w:tc>
          <w:tcPr>
            <w:tcW w:w="0" w:type="auto"/>
            <w:vAlign w:val="center"/>
            <w:hideMark/>
          </w:tcPr>
          <w:p w14:paraId="3A922D49" w14:textId="77777777" w:rsidR="00D036E3" w:rsidRPr="00D036E3" w:rsidRDefault="00D036E3" w:rsidP="00D036E3">
            <w:pPr>
              <w:rPr>
                <w:b/>
                <w:bCs/>
                <w:lang w:val="en-AU"/>
              </w:rPr>
            </w:pPr>
            <w:r w:rsidRPr="00D036E3">
              <w:rPr>
                <w:b/>
                <w:bCs/>
                <w:lang w:val="en-AU"/>
              </w:rPr>
              <w:t>Control</w:t>
            </w:r>
          </w:p>
        </w:tc>
        <w:tc>
          <w:tcPr>
            <w:tcW w:w="0" w:type="auto"/>
            <w:vAlign w:val="center"/>
            <w:hideMark/>
          </w:tcPr>
          <w:p w14:paraId="14E01294" w14:textId="77777777" w:rsidR="00D036E3" w:rsidRPr="00D036E3" w:rsidRDefault="00D036E3" w:rsidP="00D036E3">
            <w:pPr>
              <w:rPr>
                <w:b/>
                <w:bCs/>
                <w:lang w:val="en-AU"/>
              </w:rPr>
            </w:pPr>
            <w:r w:rsidRPr="00D036E3">
              <w:rPr>
                <w:b/>
                <w:bCs/>
                <w:lang w:val="en-AU"/>
              </w:rPr>
              <w:t>Result</w:t>
            </w:r>
          </w:p>
        </w:tc>
      </w:tr>
      <w:tr w:rsidR="00D036E3" w:rsidRPr="00D036E3" w14:paraId="7E26008B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3F29499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Power Ace</w:t>
            </w:r>
          </w:p>
        </w:tc>
        <w:tc>
          <w:tcPr>
            <w:tcW w:w="0" w:type="auto"/>
            <w:vAlign w:val="center"/>
            <w:hideMark/>
          </w:tcPr>
          <w:p w14:paraId="6C3B9F0D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High</w:t>
            </w:r>
          </w:p>
        </w:tc>
        <w:tc>
          <w:tcPr>
            <w:tcW w:w="0" w:type="auto"/>
            <w:vAlign w:val="center"/>
            <w:hideMark/>
          </w:tcPr>
          <w:p w14:paraId="46519E06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High</w:t>
            </w:r>
          </w:p>
        </w:tc>
        <w:tc>
          <w:tcPr>
            <w:tcW w:w="0" w:type="auto"/>
            <w:vAlign w:val="center"/>
            <w:hideMark/>
          </w:tcPr>
          <w:p w14:paraId="44282006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Avg</w:t>
            </w:r>
          </w:p>
        </w:tc>
        <w:tc>
          <w:tcPr>
            <w:tcW w:w="0" w:type="auto"/>
            <w:vAlign w:val="center"/>
            <w:hideMark/>
          </w:tcPr>
          <w:p w14:paraId="526169D5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Dominates, high pitch counts</w:t>
            </w:r>
          </w:p>
        </w:tc>
      </w:tr>
      <w:tr w:rsidR="00D036E3" w:rsidRPr="00D036E3" w14:paraId="6116F59D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2EFD17B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Command Artist</w:t>
            </w:r>
          </w:p>
        </w:tc>
        <w:tc>
          <w:tcPr>
            <w:tcW w:w="0" w:type="auto"/>
            <w:vAlign w:val="center"/>
            <w:hideMark/>
          </w:tcPr>
          <w:p w14:paraId="15440E43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Avg</w:t>
            </w:r>
          </w:p>
        </w:tc>
        <w:tc>
          <w:tcPr>
            <w:tcW w:w="0" w:type="auto"/>
            <w:vAlign w:val="center"/>
            <w:hideMark/>
          </w:tcPr>
          <w:p w14:paraId="6EE3EB1E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Avg</w:t>
            </w:r>
          </w:p>
        </w:tc>
        <w:tc>
          <w:tcPr>
            <w:tcW w:w="0" w:type="auto"/>
            <w:vAlign w:val="center"/>
            <w:hideMark/>
          </w:tcPr>
          <w:p w14:paraId="38BFC261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High</w:t>
            </w:r>
          </w:p>
        </w:tc>
        <w:tc>
          <w:tcPr>
            <w:tcW w:w="0" w:type="auto"/>
            <w:vAlign w:val="center"/>
            <w:hideMark/>
          </w:tcPr>
          <w:p w14:paraId="2F90CD0B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Efficient, low HRs</w:t>
            </w:r>
          </w:p>
        </w:tc>
      </w:tr>
      <w:tr w:rsidR="00D036E3" w:rsidRPr="00D036E3" w14:paraId="73F0EE80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8D960FA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Sinker Specialist</w:t>
            </w:r>
          </w:p>
        </w:tc>
        <w:tc>
          <w:tcPr>
            <w:tcW w:w="0" w:type="auto"/>
            <w:vAlign w:val="center"/>
            <w:hideMark/>
          </w:tcPr>
          <w:p w14:paraId="566A2199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Low</w:t>
            </w:r>
          </w:p>
        </w:tc>
        <w:tc>
          <w:tcPr>
            <w:tcW w:w="0" w:type="auto"/>
            <w:vAlign w:val="center"/>
            <w:hideMark/>
          </w:tcPr>
          <w:p w14:paraId="4097CF10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High</w:t>
            </w:r>
          </w:p>
        </w:tc>
        <w:tc>
          <w:tcPr>
            <w:tcW w:w="0" w:type="auto"/>
            <w:vAlign w:val="center"/>
            <w:hideMark/>
          </w:tcPr>
          <w:p w14:paraId="1AEF628B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High</w:t>
            </w:r>
          </w:p>
        </w:tc>
        <w:tc>
          <w:tcPr>
            <w:tcW w:w="0" w:type="auto"/>
            <w:vAlign w:val="center"/>
            <w:hideMark/>
          </w:tcPr>
          <w:p w14:paraId="6CA43E24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Grounder machine</w:t>
            </w:r>
          </w:p>
        </w:tc>
      </w:tr>
      <w:tr w:rsidR="00D036E3" w:rsidRPr="00D036E3" w14:paraId="2122764E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FA956A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Fireman</w:t>
            </w:r>
          </w:p>
        </w:tc>
        <w:tc>
          <w:tcPr>
            <w:tcW w:w="0" w:type="auto"/>
            <w:vAlign w:val="center"/>
            <w:hideMark/>
          </w:tcPr>
          <w:p w14:paraId="3442F985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High</w:t>
            </w:r>
          </w:p>
        </w:tc>
        <w:tc>
          <w:tcPr>
            <w:tcW w:w="0" w:type="auto"/>
            <w:vAlign w:val="center"/>
            <w:hideMark/>
          </w:tcPr>
          <w:p w14:paraId="086B4075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Mid</w:t>
            </w:r>
          </w:p>
        </w:tc>
        <w:tc>
          <w:tcPr>
            <w:tcW w:w="0" w:type="auto"/>
            <w:vAlign w:val="center"/>
            <w:hideMark/>
          </w:tcPr>
          <w:p w14:paraId="15947384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Low</w:t>
            </w:r>
          </w:p>
        </w:tc>
        <w:tc>
          <w:tcPr>
            <w:tcW w:w="0" w:type="auto"/>
            <w:vAlign w:val="center"/>
            <w:hideMark/>
          </w:tcPr>
          <w:p w14:paraId="7B204C77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Whiffs + walks</w:t>
            </w:r>
          </w:p>
        </w:tc>
      </w:tr>
      <w:tr w:rsidR="00D036E3" w:rsidRPr="00D036E3" w14:paraId="074A1621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215897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Workhorse</w:t>
            </w:r>
          </w:p>
        </w:tc>
        <w:tc>
          <w:tcPr>
            <w:tcW w:w="0" w:type="auto"/>
            <w:vAlign w:val="center"/>
            <w:hideMark/>
          </w:tcPr>
          <w:p w14:paraId="145072EC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Mid</w:t>
            </w:r>
          </w:p>
        </w:tc>
        <w:tc>
          <w:tcPr>
            <w:tcW w:w="0" w:type="auto"/>
            <w:vAlign w:val="center"/>
            <w:hideMark/>
          </w:tcPr>
          <w:p w14:paraId="6D5587F2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Mid</w:t>
            </w:r>
          </w:p>
        </w:tc>
        <w:tc>
          <w:tcPr>
            <w:tcW w:w="0" w:type="auto"/>
            <w:vAlign w:val="center"/>
            <w:hideMark/>
          </w:tcPr>
          <w:p w14:paraId="054D424F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Mid</w:t>
            </w:r>
          </w:p>
        </w:tc>
        <w:tc>
          <w:tcPr>
            <w:tcW w:w="0" w:type="auto"/>
            <w:vAlign w:val="center"/>
            <w:hideMark/>
          </w:tcPr>
          <w:p w14:paraId="7FF579AE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Balanced innings-eater</w:t>
            </w:r>
          </w:p>
        </w:tc>
      </w:tr>
      <w:tr w:rsidR="00D036E3" w:rsidRPr="00D036E3" w14:paraId="6C97DCAC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03FA4AA" w14:textId="77777777" w:rsidR="00D036E3" w:rsidRPr="00D036E3" w:rsidRDefault="00D036E3" w:rsidP="00D036E3">
            <w:pPr>
              <w:rPr>
                <w:lang w:val="en-AU"/>
              </w:rPr>
            </w:pPr>
            <w:proofErr w:type="spellStart"/>
            <w:r w:rsidRPr="00D036E3">
              <w:rPr>
                <w:lang w:val="en-AU"/>
              </w:rPr>
              <w:t>Junkballer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49CDBD5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Low</w:t>
            </w:r>
          </w:p>
        </w:tc>
        <w:tc>
          <w:tcPr>
            <w:tcW w:w="0" w:type="auto"/>
            <w:vAlign w:val="center"/>
            <w:hideMark/>
          </w:tcPr>
          <w:p w14:paraId="70AA5E8E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Mid</w:t>
            </w:r>
          </w:p>
        </w:tc>
        <w:tc>
          <w:tcPr>
            <w:tcW w:w="0" w:type="auto"/>
            <w:vAlign w:val="center"/>
            <w:hideMark/>
          </w:tcPr>
          <w:p w14:paraId="52FA682B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High</w:t>
            </w:r>
          </w:p>
        </w:tc>
        <w:tc>
          <w:tcPr>
            <w:tcW w:w="0" w:type="auto"/>
            <w:vAlign w:val="center"/>
            <w:hideMark/>
          </w:tcPr>
          <w:p w14:paraId="6B7B19C0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Soft contact, low K</w:t>
            </w:r>
          </w:p>
        </w:tc>
      </w:tr>
      <w:tr w:rsidR="00D036E3" w:rsidRPr="00D036E3" w14:paraId="7F9C4ACE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8F9B17E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Knucklehead</w:t>
            </w:r>
          </w:p>
        </w:tc>
        <w:tc>
          <w:tcPr>
            <w:tcW w:w="0" w:type="auto"/>
            <w:vAlign w:val="center"/>
            <w:hideMark/>
          </w:tcPr>
          <w:p w14:paraId="3E1ADDC1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Variable</w:t>
            </w:r>
          </w:p>
        </w:tc>
        <w:tc>
          <w:tcPr>
            <w:tcW w:w="0" w:type="auto"/>
            <w:vAlign w:val="center"/>
            <w:hideMark/>
          </w:tcPr>
          <w:p w14:paraId="27BA0AAF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Chaos</w:t>
            </w:r>
          </w:p>
        </w:tc>
        <w:tc>
          <w:tcPr>
            <w:tcW w:w="0" w:type="auto"/>
            <w:vAlign w:val="center"/>
            <w:hideMark/>
          </w:tcPr>
          <w:p w14:paraId="27389FB0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Variable</w:t>
            </w:r>
          </w:p>
        </w:tc>
        <w:tc>
          <w:tcPr>
            <w:tcW w:w="0" w:type="auto"/>
            <w:vAlign w:val="center"/>
            <w:hideMark/>
          </w:tcPr>
          <w:p w14:paraId="4252DAAF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ERA roulette wheel</w:t>
            </w:r>
          </w:p>
        </w:tc>
      </w:tr>
    </w:tbl>
    <w:p w14:paraId="29EEBBDF" w14:textId="77777777" w:rsidR="00D036E3" w:rsidRPr="00D036E3" w:rsidRDefault="00D036E3" w:rsidP="00D036E3">
      <w:pPr>
        <w:rPr>
          <w:lang w:val="en-AU"/>
        </w:rPr>
      </w:pPr>
      <w:r w:rsidRPr="00D036E3">
        <w:rPr>
          <w:lang w:val="en-AU"/>
        </w:rPr>
        <w:pict w14:anchorId="66C886AE">
          <v:rect id="_x0000_i1738" style="width:0;height:1.5pt" o:hralign="center" o:hrstd="t" o:hr="t" fillcolor="#a0a0a0" stroked="f"/>
        </w:pict>
      </w:r>
    </w:p>
    <w:p w14:paraId="46AA1761" w14:textId="77777777" w:rsidR="00D036E3" w:rsidRPr="00D036E3" w:rsidRDefault="00D036E3" w:rsidP="00D036E3">
      <w:pPr>
        <w:rPr>
          <w:b/>
          <w:bCs/>
          <w:lang w:val="en-AU"/>
        </w:rPr>
      </w:pPr>
      <w:r w:rsidRPr="00D036E3">
        <w:rPr>
          <w:rFonts w:ascii="Segoe UI Emoji" w:hAnsi="Segoe UI Emoji" w:cs="Segoe UI Emoji"/>
          <w:b/>
          <w:bCs/>
          <w:lang w:val="en-AU"/>
        </w:rPr>
        <w:t>🧭</w:t>
      </w:r>
      <w:r w:rsidRPr="00D036E3">
        <w:rPr>
          <w:b/>
          <w:bCs/>
          <w:lang w:val="en-AU"/>
        </w:rPr>
        <w:t xml:space="preserve"> 8. Development Path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33"/>
        <w:gridCol w:w="2920"/>
        <w:gridCol w:w="1892"/>
        <w:gridCol w:w="2485"/>
      </w:tblGrid>
      <w:tr w:rsidR="00D036E3" w:rsidRPr="00D036E3" w14:paraId="6762BD60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64FB504" w14:textId="77777777" w:rsidR="00D036E3" w:rsidRPr="00D036E3" w:rsidRDefault="00D036E3" w:rsidP="00D036E3">
            <w:pPr>
              <w:rPr>
                <w:b/>
                <w:bCs/>
                <w:lang w:val="en-AU"/>
              </w:rPr>
            </w:pPr>
            <w:r w:rsidRPr="00D036E3">
              <w:rPr>
                <w:b/>
                <w:bCs/>
                <w:lang w:val="en-AU"/>
              </w:rPr>
              <w:t>Stage</w:t>
            </w:r>
          </w:p>
        </w:tc>
        <w:tc>
          <w:tcPr>
            <w:tcW w:w="0" w:type="auto"/>
            <w:vAlign w:val="center"/>
            <w:hideMark/>
          </w:tcPr>
          <w:p w14:paraId="3AE00696" w14:textId="77777777" w:rsidR="00D036E3" w:rsidRPr="00D036E3" w:rsidRDefault="00D036E3" w:rsidP="00D036E3">
            <w:pPr>
              <w:rPr>
                <w:b/>
                <w:bCs/>
                <w:lang w:val="en-AU"/>
              </w:rPr>
            </w:pPr>
            <w:r w:rsidRPr="00D036E3">
              <w:rPr>
                <w:b/>
                <w:bCs/>
                <w:lang w:val="en-AU"/>
              </w:rPr>
              <w:t>Stuff Focus</w:t>
            </w:r>
          </w:p>
        </w:tc>
        <w:tc>
          <w:tcPr>
            <w:tcW w:w="0" w:type="auto"/>
            <w:vAlign w:val="center"/>
            <w:hideMark/>
          </w:tcPr>
          <w:p w14:paraId="3F6981CF" w14:textId="77777777" w:rsidR="00D036E3" w:rsidRPr="00D036E3" w:rsidRDefault="00D036E3" w:rsidP="00D036E3">
            <w:pPr>
              <w:rPr>
                <w:b/>
                <w:bCs/>
                <w:lang w:val="en-AU"/>
              </w:rPr>
            </w:pPr>
            <w:r w:rsidRPr="00D036E3">
              <w:rPr>
                <w:b/>
                <w:bCs/>
                <w:lang w:val="en-AU"/>
              </w:rPr>
              <w:t>Movement Focus</w:t>
            </w:r>
          </w:p>
        </w:tc>
        <w:tc>
          <w:tcPr>
            <w:tcW w:w="0" w:type="auto"/>
            <w:vAlign w:val="center"/>
            <w:hideMark/>
          </w:tcPr>
          <w:p w14:paraId="4DA5A975" w14:textId="77777777" w:rsidR="00D036E3" w:rsidRPr="00D036E3" w:rsidRDefault="00D036E3" w:rsidP="00D036E3">
            <w:pPr>
              <w:rPr>
                <w:b/>
                <w:bCs/>
                <w:lang w:val="en-AU"/>
              </w:rPr>
            </w:pPr>
            <w:r w:rsidRPr="00D036E3">
              <w:rPr>
                <w:b/>
                <w:bCs/>
                <w:lang w:val="en-AU"/>
              </w:rPr>
              <w:t>Control Focus</w:t>
            </w:r>
          </w:p>
        </w:tc>
      </w:tr>
      <w:tr w:rsidR="00D036E3" w:rsidRPr="00D036E3" w14:paraId="56E25EEA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207FDD7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Rookie/Young</w:t>
            </w:r>
          </w:p>
        </w:tc>
        <w:tc>
          <w:tcPr>
            <w:tcW w:w="0" w:type="auto"/>
            <w:vAlign w:val="center"/>
            <w:hideMark/>
          </w:tcPr>
          <w:p w14:paraId="17A20583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Velocity, breaking pitch feel</w:t>
            </w:r>
          </w:p>
        </w:tc>
        <w:tc>
          <w:tcPr>
            <w:tcW w:w="0" w:type="auto"/>
            <w:vAlign w:val="center"/>
            <w:hideMark/>
          </w:tcPr>
          <w:p w14:paraId="3DBA355A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—</w:t>
            </w:r>
          </w:p>
        </w:tc>
        <w:tc>
          <w:tcPr>
            <w:tcW w:w="0" w:type="auto"/>
            <w:vAlign w:val="center"/>
            <w:hideMark/>
          </w:tcPr>
          <w:p w14:paraId="2B9D9177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—</w:t>
            </w:r>
          </w:p>
        </w:tc>
      </w:tr>
      <w:tr w:rsidR="00D036E3" w:rsidRPr="00D036E3" w14:paraId="6DF2581C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5602B4C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Prime</w:t>
            </w:r>
          </w:p>
        </w:tc>
        <w:tc>
          <w:tcPr>
            <w:tcW w:w="0" w:type="auto"/>
            <w:vAlign w:val="center"/>
            <w:hideMark/>
          </w:tcPr>
          <w:p w14:paraId="1569D8DB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Refine pitch shapes, add off-speed</w:t>
            </w:r>
          </w:p>
        </w:tc>
        <w:tc>
          <w:tcPr>
            <w:tcW w:w="0" w:type="auto"/>
            <w:vAlign w:val="center"/>
            <w:hideMark/>
          </w:tcPr>
          <w:p w14:paraId="18B0FFA9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Arm slot consistency</w:t>
            </w:r>
          </w:p>
        </w:tc>
        <w:tc>
          <w:tcPr>
            <w:tcW w:w="0" w:type="auto"/>
            <w:vAlign w:val="center"/>
            <w:hideMark/>
          </w:tcPr>
          <w:p w14:paraId="594CAF6A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Begin command refinement</w:t>
            </w:r>
          </w:p>
        </w:tc>
      </w:tr>
      <w:tr w:rsidR="00D036E3" w:rsidRPr="00D036E3" w14:paraId="3A7BAAA8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2B2BE0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Veteran</w:t>
            </w:r>
          </w:p>
        </w:tc>
        <w:tc>
          <w:tcPr>
            <w:tcW w:w="0" w:type="auto"/>
            <w:vAlign w:val="center"/>
            <w:hideMark/>
          </w:tcPr>
          <w:p w14:paraId="643EF409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—</w:t>
            </w:r>
          </w:p>
        </w:tc>
        <w:tc>
          <w:tcPr>
            <w:tcW w:w="0" w:type="auto"/>
            <w:vAlign w:val="center"/>
            <w:hideMark/>
          </w:tcPr>
          <w:p w14:paraId="5E24D7EE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Maintain deception</w:t>
            </w:r>
          </w:p>
        </w:tc>
        <w:tc>
          <w:tcPr>
            <w:tcW w:w="0" w:type="auto"/>
            <w:vAlign w:val="center"/>
            <w:hideMark/>
          </w:tcPr>
          <w:p w14:paraId="467CBD6C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Command, repeatability</w:t>
            </w:r>
          </w:p>
        </w:tc>
      </w:tr>
    </w:tbl>
    <w:p w14:paraId="354EC161" w14:textId="77777777" w:rsidR="00D036E3" w:rsidRPr="00D036E3" w:rsidRDefault="00D036E3" w:rsidP="00D036E3">
      <w:pPr>
        <w:rPr>
          <w:lang w:val="en-AU"/>
        </w:rPr>
      </w:pPr>
      <w:r w:rsidRPr="00D036E3">
        <w:rPr>
          <w:lang w:val="en-AU"/>
        </w:rPr>
        <w:t>Stuff peaks early (age 22–27).</w:t>
      </w:r>
      <w:r w:rsidRPr="00D036E3">
        <w:rPr>
          <w:lang w:val="en-AU"/>
        </w:rPr>
        <w:br/>
        <w:t>Movement stabilizes in prime.</w:t>
      </w:r>
      <w:r w:rsidRPr="00D036E3">
        <w:rPr>
          <w:lang w:val="en-AU"/>
        </w:rPr>
        <w:br/>
        <w:t>Control matures last and ages best.</w:t>
      </w:r>
    </w:p>
    <w:p w14:paraId="295D719E" w14:textId="77777777" w:rsidR="00D036E3" w:rsidRPr="00D036E3" w:rsidRDefault="00D036E3" w:rsidP="00D036E3">
      <w:pPr>
        <w:rPr>
          <w:lang w:val="en-AU"/>
        </w:rPr>
      </w:pPr>
      <w:r w:rsidRPr="00D036E3">
        <w:rPr>
          <w:lang w:val="en-AU"/>
        </w:rPr>
        <w:pict w14:anchorId="35E3A504">
          <v:rect id="_x0000_i1739" style="width:0;height:1.5pt" o:hralign="center" o:hrstd="t" o:hr="t" fillcolor="#a0a0a0" stroked="f"/>
        </w:pict>
      </w:r>
    </w:p>
    <w:p w14:paraId="00DC89E7" w14:textId="77777777" w:rsidR="00D036E3" w:rsidRPr="00D036E3" w:rsidRDefault="00D036E3" w:rsidP="00D036E3">
      <w:pPr>
        <w:rPr>
          <w:b/>
          <w:bCs/>
          <w:lang w:val="en-AU"/>
        </w:rPr>
      </w:pPr>
      <w:r w:rsidRPr="00D036E3">
        <w:rPr>
          <w:rFonts w:ascii="Segoe UI Emoji" w:hAnsi="Segoe UI Emoji" w:cs="Segoe UI Emoji"/>
          <w:b/>
          <w:bCs/>
          <w:lang w:val="en-AU"/>
        </w:rPr>
        <w:t>🧱</w:t>
      </w:r>
      <w:r w:rsidRPr="00D036E3">
        <w:rPr>
          <w:b/>
          <w:bCs/>
          <w:lang w:val="en-AU"/>
        </w:rPr>
        <w:t xml:space="preserve"> 9. How to Teach It</w:t>
      </w:r>
    </w:p>
    <w:p w14:paraId="27A30BAE" w14:textId="77777777" w:rsidR="00D036E3" w:rsidRPr="00D036E3" w:rsidRDefault="00D036E3" w:rsidP="00D036E3">
      <w:pPr>
        <w:rPr>
          <w:lang w:val="en-AU"/>
        </w:rPr>
      </w:pPr>
      <w:r w:rsidRPr="00D036E3">
        <w:rPr>
          <w:lang w:val="en-AU"/>
        </w:rPr>
        <w:t>When you talk to pitchers:</w:t>
      </w:r>
    </w:p>
    <w:p w14:paraId="3503E4DC" w14:textId="77777777" w:rsidR="00D036E3" w:rsidRPr="00D036E3" w:rsidRDefault="00D036E3" w:rsidP="00D036E3">
      <w:pPr>
        <w:numPr>
          <w:ilvl w:val="0"/>
          <w:numId w:val="24"/>
        </w:numPr>
        <w:rPr>
          <w:lang w:val="en-AU"/>
        </w:rPr>
      </w:pPr>
      <w:r w:rsidRPr="00D036E3">
        <w:rPr>
          <w:lang w:val="en-AU"/>
        </w:rPr>
        <w:t>“Stuff” — speed, break, life.</w:t>
      </w:r>
    </w:p>
    <w:p w14:paraId="716F984F" w14:textId="77777777" w:rsidR="00D036E3" w:rsidRPr="00D036E3" w:rsidRDefault="00D036E3" w:rsidP="00D036E3">
      <w:pPr>
        <w:numPr>
          <w:ilvl w:val="0"/>
          <w:numId w:val="24"/>
        </w:numPr>
        <w:rPr>
          <w:lang w:val="en-AU"/>
        </w:rPr>
      </w:pPr>
      <w:r w:rsidRPr="00D036E3">
        <w:rPr>
          <w:lang w:val="en-AU"/>
        </w:rPr>
        <w:t>“Movement” — direction, plane, deception.</w:t>
      </w:r>
    </w:p>
    <w:p w14:paraId="613302B9" w14:textId="77777777" w:rsidR="00D036E3" w:rsidRPr="00D036E3" w:rsidRDefault="00D036E3" w:rsidP="00D036E3">
      <w:pPr>
        <w:numPr>
          <w:ilvl w:val="0"/>
          <w:numId w:val="24"/>
        </w:numPr>
        <w:rPr>
          <w:lang w:val="en-AU"/>
        </w:rPr>
      </w:pPr>
      <w:r w:rsidRPr="00D036E3">
        <w:rPr>
          <w:lang w:val="en-AU"/>
        </w:rPr>
        <w:t>“Control” — location, tempo, composure.</w:t>
      </w:r>
    </w:p>
    <w:p w14:paraId="7CFC6AB7" w14:textId="77777777" w:rsidR="00D036E3" w:rsidRPr="00D036E3" w:rsidRDefault="00D036E3" w:rsidP="00D036E3">
      <w:pPr>
        <w:rPr>
          <w:lang w:val="en-AU"/>
        </w:rPr>
      </w:pPr>
      <w:r w:rsidRPr="00D036E3">
        <w:rPr>
          <w:lang w:val="en-AU"/>
        </w:rPr>
        <w:t>Each feeds the next:</w:t>
      </w:r>
    </w:p>
    <w:p w14:paraId="7A96E3D1" w14:textId="77777777" w:rsidR="00D036E3" w:rsidRPr="00D036E3" w:rsidRDefault="00D036E3" w:rsidP="00D036E3">
      <w:pPr>
        <w:rPr>
          <w:lang w:val="en-AU"/>
        </w:rPr>
      </w:pPr>
      <w:r w:rsidRPr="00D036E3">
        <w:rPr>
          <w:lang w:val="en-AU"/>
        </w:rPr>
        <w:lastRenderedPageBreak/>
        <w:t>You can’t use Stuff if you can’t locate.</w:t>
      </w:r>
      <w:r w:rsidRPr="00D036E3">
        <w:rPr>
          <w:lang w:val="en-AU"/>
        </w:rPr>
        <w:br/>
        <w:t>You can’t get weak contact if you can’t find the zone.</w:t>
      </w:r>
      <w:r w:rsidRPr="00D036E3">
        <w:rPr>
          <w:lang w:val="en-AU"/>
        </w:rPr>
        <w:br/>
        <w:t>You can’t survive without at least one way to miss bats.</w:t>
      </w:r>
    </w:p>
    <w:p w14:paraId="09AEB427" w14:textId="77777777" w:rsidR="00D036E3" w:rsidRPr="00D036E3" w:rsidRDefault="00D036E3" w:rsidP="00D036E3">
      <w:pPr>
        <w:rPr>
          <w:lang w:val="en-AU"/>
        </w:rPr>
      </w:pPr>
      <w:r w:rsidRPr="00D036E3">
        <w:rPr>
          <w:lang w:val="en-AU"/>
        </w:rPr>
        <w:pict w14:anchorId="793E6231">
          <v:rect id="_x0000_i1740" style="width:0;height:1.5pt" o:hralign="center" o:hrstd="t" o:hr="t" fillcolor="#a0a0a0" stroked="f"/>
        </w:pict>
      </w:r>
    </w:p>
    <w:p w14:paraId="0E41ECF3" w14:textId="77777777" w:rsidR="00D036E3" w:rsidRPr="00D036E3" w:rsidRDefault="00D036E3" w:rsidP="00D036E3">
      <w:pPr>
        <w:rPr>
          <w:b/>
          <w:bCs/>
          <w:lang w:val="en-AU"/>
        </w:rPr>
      </w:pPr>
      <w:r w:rsidRPr="00D036E3">
        <w:rPr>
          <w:rFonts w:ascii="Segoe UI Emoji" w:hAnsi="Segoe UI Emoji" w:cs="Segoe UI Emoji"/>
          <w:b/>
          <w:bCs/>
          <w:lang w:val="en-AU"/>
        </w:rPr>
        <w:t>🧠</w:t>
      </w:r>
      <w:r w:rsidRPr="00D036E3">
        <w:rPr>
          <w:b/>
          <w:bCs/>
          <w:lang w:val="en-AU"/>
        </w:rPr>
        <w:t xml:space="preserve"> 10. Practical Applications</w:t>
      </w:r>
    </w:p>
    <w:p w14:paraId="122BE346" w14:textId="77777777" w:rsidR="00D036E3" w:rsidRPr="00D036E3" w:rsidRDefault="00D036E3" w:rsidP="00D036E3">
      <w:pPr>
        <w:numPr>
          <w:ilvl w:val="0"/>
          <w:numId w:val="25"/>
        </w:numPr>
        <w:rPr>
          <w:lang w:val="en-AU"/>
        </w:rPr>
      </w:pPr>
      <w:r w:rsidRPr="00D036E3">
        <w:rPr>
          <w:lang w:val="en-AU"/>
        </w:rPr>
        <w:t xml:space="preserve">When developing relievers → </w:t>
      </w:r>
      <w:proofErr w:type="spellStart"/>
      <w:r w:rsidRPr="00D036E3">
        <w:rPr>
          <w:lang w:val="en-AU"/>
        </w:rPr>
        <w:t>favor</w:t>
      </w:r>
      <w:proofErr w:type="spellEnd"/>
      <w:r w:rsidRPr="00D036E3">
        <w:rPr>
          <w:lang w:val="en-AU"/>
        </w:rPr>
        <w:t xml:space="preserve"> </w:t>
      </w:r>
      <w:r w:rsidRPr="00D036E3">
        <w:rPr>
          <w:b/>
          <w:bCs/>
          <w:lang w:val="en-AU"/>
        </w:rPr>
        <w:t>Stuff</w:t>
      </w:r>
      <w:r w:rsidRPr="00D036E3">
        <w:rPr>
          <w:lang w:val="en-AU"/>
        </w:rPr>
        <w:t>.</w:t>
      </w:r>
    </w:p>
    <w:p w14:paraId="38BAA25D" w14:textId="77777777" w:rsidR="00D036E3" w:rsidRPr="00D036E3" w:rsidRDefault="00D036E3" w:rsidP="00D036E3">
      <w:pPr>
        <w:numPr>
          <w:ilvl w:val="0"/>
          <w:numId w:val="25"/>
        </w:numPr>
        <w:rPr>
          <w:lang w:val="en-AU"/>
        </w:rPr>
      </w:pPr>
      <w:r w:rsidRPr="00D036E3">
        <w:rPr>
          <w:lang w:val="en-AU"/>
        </w:rPr>
        <w:t xml:space="preserve">When developing starters → balance </w:t>
      </w:r>
      <w:r w:rsidRPr="00D036E3">
        <w:rPr>
          <w:b/>
          <w:bCs/>
          <w:lang w:val="en-AU"/>
        </w:rPr>
        <w:t>Movement</w:t>
      </w:r>
      <w:r w:rsidRPr="00D036E3">
        <w:rPr>
          <w:lang w:val="en-AU"/>
        </w:rPr>
        <w:t xml:space="preserve"> and </w:t>
      </w:r>
      <w:r w:rsidRPr="00D036E3">
        <w:rPr>
          <w:b/>
          <w:bCs/>
          <w:lang w:val="en-AU"/>
        </w:rPr>
        <w:t>Control</w:t>
      </w:r>
      <w:r w:rsidRPr="00D036E3">
        <w:rPr>
          <w:lang w:val="en-AU"/>
        </w:rPr>
        <w:t>.</w:t>
      </w:r>
    </w:p>
    <w:p w14:paraId="6AF38A85" w14:textId="77777777" w:rsidR="00D036E3" w:rsidRPr="00D036E3" w:rsidRDefault="00D036E3" w:rsidP="00D036E3">
      <w:pPr>
        <w:numPr>
          <w:ilvl w:val="0"/>
          <w:numId w:val="25"/>
        </w:numPr>
        <w:rPr>
          <w:lang w:val="en-AU"/>
        </w:rPr>
      </w:pPr>
      <w:r w:rsidRPr="00D036E3">
        <w:rPr>
          <w:lang w:val="en-AU"/>
        </w:rPr>
        <w:t xml:space="preserve">When converting failed starters to bullpen → max </w:t>
      </w:r>
      <w:r w:rsidRPr="00D036E3">
        <w:rPr>
          <w:b/>
          <w:bCs/>
          <w:lang w:val="en-AU"/>
        </w:rPr>
        <w:t>Stuff</w:t>
      </w:r>
      <w:r w:rsidRPr="00D036E3">
        <w:rPr>
          <w:lang w:val="en-AU"/>
        </w:rPr>
        <w:t xml:space="preserve">, relax </w:t>
      </w:r>
      <w:r w:rsidRPr="00D036E3">
        <w:rPr>
          <w:b/>
          <w:bCs/>
          <w:lang w:val="en-AU"/>
        </w:rPr>
        <w:t>Control</w:t>
      </w:r>
      <w:r w:rsidRPr="00D036E3">
        <w:rPr>
          <w:lang w:val="en-AU"/>
        </w:rPr>
        <w:t xml:space="preserve"> expectations.</w:t>
      </w:r>
    </w:p>
    <w:p w14:paraId="1C160E20" w14:textId="77777777" w:rsidR="00D036E3" w:rsidRPr="00D036E3" w:rsidRDefault="00D036E3" w:rsidP="00D036E3">
      <w:pPr>
        <w:numPr>
          <w:ilvl w:val="0"/>
          <w:numId w:val="25"/>
        </w:numPr>
        <w:rPr>
          <w:lang w:val="en-AU"/>
        </w:rPr>
      </w:pPr>
      <w:r w:rsidRPr="00D036E3">
        <w:rPr>
          <w:lang w:val="en-AU"/>
        </w:rPr>
        <w:t xml:space="preserve">When rehabilitating injury-prone arms → develop </w:t>
      </w:r>
      <w:r w:rsidRPr="00D036E3">
        <w:rPr>
          <w:b/>
          <w:bCs/>
          <w:lang w:val="en-AU"/>
        </w:rPr>
        <w:t>Movement</w:t>
      </w:r>
      <w:r w:rsidRPr="00D036E3">
        <w:rPr>
          <w:lang w:val="en-AU"/>
        </w:rPr>
        <w:t>; reduce max effort.</w:t>
      </w:r>
    </w:p>
    <w:p w14:paraId="15289434" w14:textId="77777777" w:rsidR="00D036E3" w:rsidRPr="00D036E3" w:rsidRDefault="00D036E3" w:rsidP="00D036E3">
      <w:pPr>
        <w:numPr>
          <w:ilvl w:val="0"/>
          <w:numId w:val="25"/>
        </w:numPr>
        <w:rPr>
          <w:lang w:val="en-AU"/>
        </w:rPr>
      </w:pPr>
      <w:r w:rsidRPr="00D036E3">
        <w:rPr>
          <w:lang w:val="en-AU"/>
        </w:rPr>
        <w:t xml:space="preserve">When in high HR parks → lean on </w:t>
      </w:r>
      <w:r w:rsidRPr="00D036E3">
        <w:rPr>
          <w:b/>
          <w:bCs/>
          <w:lang w:val="en-AU"/>
        </w:rPr>
        <w:t>Movement-first</w:t>
      </w:r>
      <w:r w:rsidRPr="00D036E3">
        <w:rPr>
          <w:lang w:val="en-AU"/>
        </w:rPr>
        <w:t xml:space="preserve"> profiles.</w:t>
      </w:r>
    </w:p>
    <w:p w14:paraId="50CA59AB" w14:textId="77777777" w:rsidR="00D036E3" w:rsidRPr="00D036E3" w:rsidRDefault="00D036E3" w:rsidP="00D036E3">
      <w:pPr>
        <w:numPr>
          <w:ilvl w:val="0"/>
          <w:numId w:val="25"/>
        </w:numPr>
        <w:rPr>
          <w:lang w:val="en-AU"/>
        </w:rPr>
      </w:pPr>
      <w:r w:rsidRPr="00D036E3">
        <w:rPr>
          <w:lang w:val="en-AU"/>
        </w:rPr>
        <w:t xml:space="preserve">When in small parks with great </w:t>
      </w:r>
      <w:proofErr w:type="spellStart"/>
      <w:r w:rsidRPr="00D036E3">
        <w:rPr>
          <w:lang w:val="en-AU"/>
        </w:rPr>
        <w:t>defense</w:t>
      </w:r>
      <w:proofErr w:type="spellEnd"/>
      <w:r w:rsidRPr="00D036E3">
        <w:rPr>
          <w:lang w:val="en-AU"/>
        </w:rPr>
        <w:t xml:space="preserve"> → lean </w:t>
      </w:r>
      <w:r w:rsidRPr="00D036E3">
        <w:rPr>
          <w:b/>
          <w:bCs/>
          <w:lang w:val="en-AU"/>
        </w:rPr>
        <w:t>Stuff-first</w:t>
      </w:r>
      <w:r w:rsidRPr="00D036E3">
        <w:rPr>
          <w:lang w:val="en-AU"/>
        </w:rPr>
        <w:t>, let gloves clean up misses.</w:t>
      </w:r>
    </w:p>
    <w:p w14:paraId="7DDED999" w14:textId="77777777" w:rsidR="00D036E3" w:rsidRPr="00D036E3" w:rsidRDefault="00D036E3" w:rsidP="00D036E3">
      <w:pPr>
        <w:rPr>
          <w:lang w:val="en-AU"/>
        </w:rPr>
      </w:pPr>
      <w:r w:rsidRPr="00D036E3">
        <w:rPr>
          <w:lang w:val="en-AU"/>
        </w:rPr>
        <w:pict w14:anchorId="6949E689">
          <v:rect id="_x0000_i1741" style="width:0;height:1.5pt" o:hralign="center" o:hrstd="t" o:hr="t" fillcolor="#a0a0a0" stroked="f"/>
        </w:pict>
      </w:r>
    </w:p>
    <w:p w14:paraId="694EB2AC" w14:textId="77777777" w:rsidR="00D036E3" w:rsidRPr="00D036E3" w:rsidRDefault="00D036E3" w:rsidP="00D036E3">
      <w:pPr>
        <w:rPr>
          <w:b/>
          <w:bCs/>
          <w:lang w:val="en-AU"/>
        </w:rPr>
      </w:pPr>
      <w:r w:rsidRPr="00D036E3">
        <w:rPr>
          <w:rFonts w:ascii="Segoe UI Emoji" w:hAnsi="Segoe UI Emoji" w:cs="Segoe UI Emoji"/>
          <w:b/>
          <w:bCs/>
          <w:lang w:val="en-AU"/>
        </w:rPr>
        <w:t>⚾</w:t>
      </w:r>
      <w:r w:rsidRPr="00D036E3">
        <w:rPr>
          <w:b/>
          <w:bCs/>
          <w:lang w:val="en-AU"/>
        </w:rPr>
        <w:t xml:space="preserve"> 11. The Aging Curve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7"/>
        <w:gridCol w:w="1731"/>
        <w:gridCol w:w="1364"/>
        <w:gridCol w:w="3271"/>
      </w:tblGrid>
      <w:tr w:rsidR="00D036E3" w:rsidRPr="00D036E3" w14:paraId="520DB433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B296680" w14:textId="77777777" w:rsidR="00D036E3" w:rsidRPr="00D036E3" w:rsidRDefault="00D036E3" w:rsidP="00D036E3">
            <w:pPr>
              <w:rPr>
                <w:b/>
                <w:bCs/>
                <w:lang w:val="en-AU"/>
              </w:rPr>
            </w:pPr>
            <w:r w:rsidRPr="00D036E3">
              <w:rPr>
                <w:b/>
                <w:bCs/>
                <w:lang w:val="en-AU"/>
              </w:rPr>
              <w:t>Rating</w:t>
            </w:r>
          </w:p>
        </w:tc>
        <w:tc>
          <w:tcPr>
            <w:tcW w:w="0" w:type="auto"/>
            <w:vAlign w:val="center"/>
            <w:hideMark/>
          </w:tcPr>
          <w:p w14:paraId="4E4DF332" w14:textId="77777777" w:rsidR="00D036E3" w:rsidRPr="00D036E3" w:rsidRDefault="00D036E3" w:rsidP="00D036E3">
            <w:pPr>
              <w:rPr>
                <w:b/>
                <w:bCs/>
                <w:lang w:val="en-AU"/>
              </w:rPr>
            </w:pPr>
            <w:r w:rsidRPr="00D036E3">
              <w:rPr>
                <w:b/>
                <w:bCs/>
                <w:lang w:val="en-AU"/>
              </w:rPr>
              <w:t>Ages Fastest</w:t>
            </w:r>
          </w:p>
        </w:tc>
        <w:tc>
          <w:tcPr>
            <w:tcW w:w="0" w:type="auto"/>
            <w:vAlign w:val="center"/>
            <w:hideMark/>
          </w:tcPr>
          <w:p w14:paraId="1F77B5EF" w14:textId="77777777" w:rsidR="00D036E3" w:rsidRPr="00D036E3" w:rsidRDefault="00D036E3" w:rsidP="00D036E3">
            <w:pPr>
              <w:rPr>
                <w:b/>
                <w:bCs/>
                <w:lang w:val="en-AU"/>
              </w:rPr>
            </w:pPr>
            <w:r w:rsidRPr="00D036E3">
              <w:rPr>
                <w:b/>
                <w:bCs/>
                <w:lang w:val="en-AU"/>
              </w:rPr>
              <w:t>Ages Slowest</w:t>
            </w:r>
          </w:p>
        </w:tc>
        <w:tc>
          <w:tcPr>
            <w:tcW w:w="0" w:type="auto"/>
            <w:vAlign w:val="center"/>
            <w:hideMark/>
          </w:tcPr>
          <w:p w14:paraId="4E8B5376" w14:textId="77777777" w:rsidR="00D036E3" w:rsidRPr="00D036E3" w:rsidRDefault="00D036E3" w:rsidP="00D036E3">
            <w:pPr>
              <w:rPr>
                <w:b/>
                <w:bCs/>
                <w:lang w:val="en-AU"/>
              </w:rPr>
            </w:pPr>
            <w:r w:rsidRPr="00D036E3">
              <w:rPr>
                <w:b/>
                <w:bCs/>
                <w:lang w:val="en-AU"/>
              </w:rPr>
              <w:t>Best Preserved By</w:t>
            </w:r>
          </w:p>
        </w:tc>
      </w:tr>
      <w:tr w:rsidR="00D036E3" w:rsidRPr="00D036E3" w14:paraId="2954A3DA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2C6FCAA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Stuff</w:t>
            </w:r>
          </w:p>
        </w:tc>
        <w:tc>
          <w:tcPr>
            <w:tcW w:w="0" w:type="auto"/>
            <w:vAlign w:val="center"/>
            <w:hideMark/>
          </w:tcPr>
          <w:p w14:paraId="56D7F46D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rFonts w:ascii="Segoe UI Emoji" w:hAnsi="Segoe UI Emoji" w:cs="Segoe UI Emoji"/>
                <w:lang w:val="en-AU"/>
              </w:rPr>
              <w:t>✅</w:t>
            </w:r>
            <w:r w:rsidRPr="00D036E3">
              <w:rPr>
                <w:lang w:val="en-AU"/>
              </w:rPr>
              <w:t xml:space="preserve"> (velocity loss)</w:t>
            </w:r>
          </w:p>
        </w:tc>
        <w:tc>
          <w:tcPr>
            <w:tcW w:w="0" w:type="auto"/>
            <w:vAlign w:val="center"/>
            <w:hideMark/>
          </w:tcPr>
          <w:p w14:paraId="35C8DE61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—</w:t>
            </w:r>
          </w:p>
        </w:tc>
        <w:tc>
          <w:tcPr>
            <w:tcW w:w="0" w:type="auto"/>
            <w:vAlign w:val="center"/>
            <w:hideMark/>
          </w:tcPr>
          <w:p w14:paraId="7607EE7A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Off-speed reliance</w:t>
            </w:r>
          </w:p>
        </w:tc>
      </w:tr>
      <w:tr w:rsidR="00D036E3" w:rsidRPr="00D036E3" w14:paraId="3A3A8BBD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F1E9A78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Movement</w:t>
            </w:r>
          </w:p>
        </w:tc>
        <w:tc>
          <w:tcPr>
            <w:tcW w:w="0" w:type="auto"/>
            <w:vAlign w:val="center"/>
            <w:hideMark/>
          </w:tcPr>
          <w:p w14:paraId="4418B0E1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—</w:t>
            </w:r>
          </w:p>
        </w:tc>
        <w:tc>
          <w:tcPr>
            <w:tcW w:w="0" w:type="auto"/>
            <w:vAlign w:val="center"/>
            <w:hideMark/>
          </w:tcPr>
          <w:p w14:paraId="024685ED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—</w:t>
            </w:r>
          </w:p>
        </w:tc>
        <w:tc>
          <w:tcPr>
            <w:tcW w:w="0" w:type="auto"/>
            <w:vAlign w:val="center"/>
            <w:hideMark/>
          </w:tcPr>
          <w:p w14:paraId="668C94EF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Mechanics, spin maintenance</w:t>
            </w:r>
          </w:p>
        </w:tc>
      </w:tr>
      <w:tr w:rsidR="00D036E3" w:rsidRPr="00D036E3" w14:paraId="3E24EE5E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30FA640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Control</w:t>
            </w:r>
          </w:p>
        </w:tc>
        <w:tc>
          <w:tcPr>
            <w:tcW w:w="0" w:type="auto"/>
            <w:vAlign w:val="center"/>
            <w:hideMark/>
          </w:tcPr>
          <w:p w14:paraId="3A69E83A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—</w:t>
            </w:r>
          </w:p>
        </w:tc>
        <w:tc>
          <w:tcPr>
            <w:tcW w:w="0" w:type="auto"/>
            <w:vAlign w:val="center"/>
            <w:hideMark/>
          </w:tcPr>
          <w:p w14:paraId="0BFEC008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rFonts w:ascii="Segoe UI Emoji" w:hAnsi="Segoe UI Emoji" w:cs="Segoe UI Emoji"/>
                <w:lang w:val="en-AU"/>
              </w:rPr>
              <w:t>✅</w:t>
            </w:r>
          </w:p>
        </w:tc>
        <w:tc>
          <w:tcPr>
            <w:tcW w:w="0" w:type="auto"/>
            <w:vAlign w:val="center"/>
            <w:hideMark/>
          </w:tcPr>
          <w:p w14:paraId="4719A6E8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Experience, confidence, repetition</w:t>
            </w:r>
          </w:p>
        </w:tc>
      </w:tr>
    </w:tbl>
    <w:p w14:paraId="29D96F0E" w14:textId="77777777" w:rsidR="00D036E3" w:rsidRPr="00D036E3" w:rsidRDefault="00D036E3" w:rsidP="00D036E3">
      <w:pPr>
        <w:rPr>
          <w:lang w:val="en-AU"/>
        </w:rPr>
      </w:pPr>
      <w:r w:rsidRPr="00D036E3">
        <w:rPr>
          <w:lang w:val="en-AU"/>
        </w:rPr>
        <w:t xml:space="preserve">Veterans lose bite but gain precision; youth </w:t>
      </w:r>
      <w:proofErr w:type="gramStart"/>
      <w:r w:rsidRPr="00D036E3">
        <w:rPr>
          <w:lang w:val="en-AU"/>
        </w:rPr>
        <w:t>brings</w:t>
      </w:r>
      <w:proofErr w:type="gramEnd"/>
      <w:r w:rsidRPr="00D036E3">
        <w:rPr>
          <w:lang w:val="en-AU"/>
        </w:rPr>
        <w:t xml:space="preserve"> chaos and velocity.</w:t>
      </w:r>
    </w:p>
    <w:p w14:paraId="15863CF0" w14:textId="77777777" w:rsidR="00D036E3" w:rsidRPr="00D036E3" w:rsidRDefault="00D036E3" w:rsidP="00D036E3">
      <w:pPr>
        <w:rPr>
          <w:lang w:val="en-AU"/>
        </w:rPr>
      </w:pPr>
      <w:r w:rsidRPr="00D036E3">
        <w:rPr>
          <w:lang w:val="en-AU"/>
        </w:rPr>
        <w:pict w14:anchorId="531E15F9">
          <v:rect id="_x0000_i1742" style="width:0;height:1.5pt" o:hralign="center" o:hrstd="t" o:hr="t" fillcolor="#a0a0a0" stroked="f"/>
        </w:pict>
      </w:r>
    </w:p>
    <w:p w14:paraId="59DC764A" w14:textId="77777777" w:rsidR="00D036E3" w:rsidRPr="00D036E3" w:rsidRDefault="00D036E3" w:rsidP="00D036E3">
      <w:pPr>
        <w:rPr>
          <w:b/>
          <w:bCs/>
          <w:lang w:val="en-AU"/>
        </w:rPr>
      </w:pPr>
      <w:r w:rsidRPr="00D036E3">
        <w:rPr>
          <w:rFonts w:ascii="Segoe UI Emoji" w:hAnsi="Segoe UI Emoji" w:cs="Segoe UI Emoji"/>
          <w:b/>
          <w:bCs/>
          <w:lang w:val="en-AU"/>
        </w:rPr>
        <w:t>🧩</w:t>
      </w:r>
      <w:r w:rsidRPr="00D036E3">
        <w:rPr>
          <w:b/>
          <w:bCs/>
          <w:lang w:val="en-AU"/>
        </w:rPr>
        <w:t xml:space="preserve"> 12. The Coach’s Trinity Commandments</w:t>
      </w:r>
    </w:p>
    <w:p w14:paraId="79B2CA13" w14:textId="77777777" w:rsidR="00D036E3" w:rsidRPr="00D036E3" w:rsidRDefault="00D036E3" w:rsidP="00D036E3">
      <w:pPr>
        <w:numPr>
          <w:ilvl w:val="0"/>
          <w:numId w:val="26"/>
        </w:numPr>
        <w:rPr>
          <w:lang w:val="en-AU"/>
        </w:rPr>
      </w:pPr>
      <w:r w:rsidRPr="00D036E3">
        <w:rPr>
          <w:lang w:val="en-AU"/>
        </w:rPr>
        <w:t>Never chase Stuff at the expense of Control.</w:t>
      </w:r>
    </w:p>
    <w:p w14:paraId="5AFF28E5" w14:textId="77777777" w:rsidR="00D036E3" w:rsidRPr="00D036E3" w:rsidRDefault="00D036E3" w:rsidP="00D036E3">
      <w:pPr>
        <w:numPr>
          <w:ilvl w:val="0"/>
          <w:numId w:val="26"/>
        </w:numPr>
        <w:rPr>
          <w:lang w:val="en-AU"/>
        </w:rPr>
      </w:pPr>
      <w:r w:rsidRPr="00D036E3">
        <w:rPr>
          <w:lang w:val="en-AU"/>
        </w:rPr>
        <w:t>Never forget Movement wins in July heat and homer parks.</w:t>
      </w:r>
    </w:p>
    <w:p w14:paraId="09D0CBE9" w14:textId="77777777" w:rsidR="00D036E3" w:rsidRPr="00D036E3" w:rsidRDefault="00D036E3" w:rsidP="00D036E3">
      <w:pPr>
        <w:numPr>
          <w:ilvl w:val="0"/>
          <w:numId w:val="26"/>
        </w:numPr>
        <w:rPr>
          <w:lang w:val="en-AU"/>
        </w:rPr>
      </w:pPr>
      <w:r w:rsidRPr="00D036E3">
        <w:rPr>
          <w:lang w:val="en-AU"/>
        </w:rPr>
        <w:t>Commanders outlast flamethrowers.</w:t>
      </w:r>
    </w:p>
    <w:p w14:paraId="2A2B60A5" w14:textId="77777777" w:rsidR="00D036E3" w:rsidRPr="00D036E3" w:rsidRDefault="00D036E3" w:rsidP="00D036E3">
      <w:pPr>
        <w:numPr>
          <w:ilvl w:val="0"/>
          <w:numId w:val="26"/>
        </w:numPr>
        <w:rPr>
          <w:lang w:val="en-AU"/>
        </w:rPr>
      </w:pPr>
      <w:r w:rsidRPr="00D036E3">
        <w:rPr>
          <w:lang w:val="en-AU"/>
        </w:rPr>
        <w:t>Teach every kid one weapon pitch (Stuff), one survival pitch (Movement), one bailout pitch (Control).</w:t>
      </w:r>
    </w:p>
    <w:p w14:paraId="5D2759DB" w14:textId="77777777" w:rsidR="00D036E3" w:rsidRPr="00D036E3" w:rsidRDefault="00D036E3" w:rsidP="00D036E3">
      <w:pPr>
        <w:rPr>
          <w:lang w:val="en-AU"/>
        </w:rPr>
      </w:pPr>
      <w:r w:rsidRPr="00D036E3">
        <w:rPr>
          <w:lang w:val="en-AU"/>
        </w:rPr>
        <w:pict w14:anchorId="443DC321">
          <v:rect id="_x0000_i1743" style="width:0;height:1.5pt" o:hralign="center" o:hrstd="t" o:hr="t" fillcolor="#a0a0a0" stroked="f"/>
        </w:pict>
      </w:r>
    </w:p>
    <w:p w14:paraId="49AEFE13" w14:textId="77777777" w:rsidR="00D036E3" w:rsidRPr="00D036E3" w:rsidRDefault="00D036E3" w:rsidP="00D036E3">
      <w:pPr>
        <w:rPr>
          <w:b/>
          <w:bCs/>
          <w:lang w:val="en-AU"/>
        </w:rPr>
      </w:pPr>
      <w:r w:rsidRPr="00D036E3">
        <w:rPr>
          <w:rFonts w:ascii="Segoe UI Emoji" w:hAnsi="Segoe UI Emoji" w:cs="Segoe UI Emoji"/>
          <w:b/>
          <w:bCs/>
          <w:lang w:val="en-AU"/>
        </w:rPr>
        <w:lastRenderedPageBreak/>
        <w:t>🧱</w:t>
      </w:r>
      <w:r w:rsidRPr="00D036E3">
        <w:rPr>
          <w:b/>
          <w:bCs/>
          <w:lang w:val="en-AU"/>
        </w:rPr>
        <w:t xml:space="preserve"> 13. Quick Role Evaluation Table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9"/>
        <w:gridCol w:w="1986"/>
        <w:gridCol w:w="2473"/>
      </w:tblGrid>
      <w:tr w:rsidR="00D036E3" w:rsidRPr="00D036E3" w14:paraId="33A29789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5955FEBC" w14:textId="77777777" w:rsidR="00D036E3" w:rsidRPr="00D036E3" w:rsidRDefault="00D036E3" w:rsidP="00D036E3">
            <w:pPr>
              <w:rPr>
                <w:b/>
                <w:bCs/>
                <w:lang w:val="en-AU"/>
              </w:rPr>
            </w:pPr>
            <w:r w:rsidRPr="00D036E3">
              <w:rPr>
                <w:b/>
                <w:bCs/>
                <w:lang w:val="en-AU"/>
              </w:rPr>
              <w:t>Metric Focus</w:t>
            </w:r>
          </w:p>
        </w:tc>
        <w:tc>
          <w:tcPr>
            <w:tcW w:w="0" w:type="auto"/>
            <w:vAlign w:val="center"/>
            <w:hideMark/>
          </w:tcPr>
          <w:p w14:paraId="531A5859" w14:textId="77777777" w:rsidR="00D036E3" w:rsidRPr="00D036E3" w:rsidRDefault="00D036E3" w:rsidP="00D036E3">
            <w:pPr>
              <w:rPr>
                <w:b/>
                <w:bCs/>
                <w:lang w:val="en-AU"/>
              </w:rPr>
            </w:pPr>
            <w:r w:rsidRPr="00D036E3">
              <w:rPr>
                <w:b/>
                <w:bCs/>
                <w:lang w:val="en-AU"/>
              </w:rPr>
              <w:t>Best Read of</w:t>
            </w:r>
          </w:p>
        </w:tc>
        <w:tc>
          <w:tcPr>
            <w:tcW w:w="0" w:type="auto"/>
            <w:vAlign w:val="center"/>
            <w:hideMark/>
          </w:tcPr>
          <w:p w14:paraId="34BC374F" w14:textId="77777777" w:rsidR="00D036E3" w:rsidRPr="00D036E3" w:rsidRDefault="00D036E3" w:rsidP="00D036E3">
            <w:pPr>
              <w:rPr>
                <w:b/>
                <w:bCs/>
                <w:lang w:val="en-AU"/>
              </w:rPr>
            </w:pPr>
            <w:r w:rsidRPr="00D036E3">
              <w:rPr>
                <w:b/>
                <w:bCs/>
                <w:lang w:val="en-AU"/>
              </w:rPr>
              <w:t>What It Reveals</w:t>
            </w:r>
          </w:p>
        </w:tc>
      </w:tr>
      <w:tr w:rsidR="00D036E3" w:rsidRPr="00D036E3" w14:paraId="77AC0094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F9C2155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K/9</w:t>
            </w:r>
          </w:p>
        </w:tc>
        <w:tc>
          <w:tcPr>
            <w:tcW w:w="0" w:type="auto"/>
            <w:vAlign w:val="center"/>
            <w:hideMark/>
          </w:tcPr>
          <w:p w14:paraId="23B7AD6C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Stuff</w:t>
            </w:r>
          </w:p>
        </w:tc>
        <w:tc>
          <w:tcPr>
            <w:tcW w:w="0" w:type="auto"/>
            <w:vAlign w:val="center"/>
            <w:hideMark/>
          </w:tcPr>
          <w:p w14:paraId="5884BF4E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Raw dominance potential</w:t>
            </w:r>
          </w:p>
        </w:tc>
      </w:tr>
      <w:tr w:rsidR="00D036E3" w:rsidRPr="00D036E3" w14:paraId="173E59E6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9F2787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HR/9</w:t>
            </w:r>
          </w:p>
        </w:tc>
        <w:tc>
          <w:tcPr>
            <w:tcW w:w="0" w:type="auto"/>
            <w:vAlign w:val="center"/>
            <w:hideMark/>
          </w:tcPr>
          <w:p w14:paraId="20BC1FF7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Movement</w:t>
            </w:r>
          </w:p>
        </w:tc>
        <w:tc>
          <w:tcPr>
            <w:tcW w:w="0" w:type="auto"/>
            <w:vAlign w:val="center"/>
            <w:hideMark/>
          </w:tcPr>
          <w:p w14:paraId="6C2309DD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Damage prevention</w:t>
            </w:r>
          </w:p>
        </w:tc>
      </w:tr>
      <w:tr w:rsidR="00D036E3" w:rsidRPr="00D036E3" w14:paraId="4D4B73B8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0B94B6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BB/9</w:t>
            </w:r>
          </w:p>
        </w:tc>
        <w:tc>
          <w:tcPr>
            <w:tcW w:w="0" w:type="auto"/>
            <w:vAlign w:val="center"/>
            <w:hideMark/>
          </w:tcPr>
          <w:p w14:paraId="2D54E0E3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Control</w:t>
            </w:r>
          </w:p>
        </w:tc>
        <w:tc>
          <w:tcPr>
            <w:tcW w:w="0" w:type="auto"/>
            <w:vAlign w:val="center"/>
            <w:hideMark/>
          </w:tcPr>
          <w:p w14:paraId="2C4424FB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Reliability</w:t>
            </w:r>
          </w:p>
        </w:tc>
      </w:tr>
      <w:tr w:rsidR="00D036E3" w:rsidRPr="00D036E3" w14:paraId="064A94D8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A33F12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GB%</w:t>
            </w:r>
          </w:p>
        </w:tc>
        <w:tc>
          <w:tcPr>
            <w:tcW w:w="0" w:type="auto"/>
            <w:vAlign w:val="center"/>
            <w:hideMark/>
          </w:tcPr>
          <w:p w14:paraId="2BB77E97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Movement + Control</w:t>
            </w:r>
          </w:p>
        </w:tc>
        <w:tc>
          <w:tcPr>
            <w:tcW w:w="0" w:type="auto"/>
            <w:vAlign w:val="center"/>
            <w:hideMark/>
          </w:tcPr>
          <w:p w14:paraId="398033A8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Style of outs</w:t>
            </w:r>
          </w:p>
        </w:tc>
      </w:tr>
      <w:tr w:rsidR="00D036E3" w:rsidRPr="00D036E3" w14:paraId="3E1AD7D1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63CC9A7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P/IP (Pitches per inning)</w:t>
            </w:r>
          </w:p>
        </w:tc>
        <w:tc>
          <w:tcPr>
            <w:tcW w:w="0" w:type="auto"/>
            <w:vAlign w:val="center"/>
            <w:hideMark/>
          </w:tcPr>
          <w:p w14:paraId="15110BCC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Control + Stamina</w:t>
            </w:r>
          </w:p>
        </w:tc>
        <w:tc>
          <w:tcPr>
            <w:tcW w:w="0" w:type="auto"/>
            <w:vAlign w:val="center"/>
            <w:hideMark/>
          </w:tcPr>
          <w:p w14:paraId="49FE5BF6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Efficiency</w:t>
            </w:r>
          </w:p>
        </w:tc>
      </w:tr>
    </w:tbl>
    <w:p w14:paraId="26D63289" w14:textId="77777777" w:rsidR="00D036E3" w:rsidRPr="00D036E3" w:rsidRDefault="00D036E3" w:rsidP="00D036E3">
      <w:pPr>
        <w:rPr>
          <w:lang w:val="en-AU"/>
        </w:rPr>
      </w:pPr>
      <w:r w:rsidRPr="00D036E3">
        <w:rPr>
          <w:lang w:val="en-AU"/>
        </w:rPr>
        <w:t>Check these five stats, and you can decode a pitcher’s DNA in seconds.</w:t>
      </w:r>
    </w:p>
    <w:p w14:paraId="025D81CC" w14:textId="77777777" w:rsidR="00D036E3" w:rsidRPr="00D036E3" w:rsidRDefault="00D036E3" w:rsidP="00D036E3">
      <w:pPr>
        <w:rPr>
          <w:lang w:val="en-AU"/>
        </w:rPr>
      </w:pPr>
      <w:r w:rsidRPr="00D036E3">
        <w:rPr>
          <w:lang w:val="en-AU"/>
        </w:rPr>
        <w:pict w14:anchorId="1073A262">
          <v:rect id="_x0000_i1744" style="width:0;height:1.5pt" o:hralign="center" o:hrstd="t" o:hr="t" fillcolor="#a0a0a0" stroked="f"/>
        </w:pict>
      </w:r>
    </w:p>
    <w:p w14:paraId="58492249" w14:textId="77777777" w:rsidR="00D036E3" w:rsidRPr="00D036E3" w:rsidRDefault="00D036E3" w:rsidP="00D036E3">
      <w:pPr>
        <w:rPr>
          <w:b/>
          <w:bCs/>
          <w:lang w:val="en-AU"/>
        </w:rPr>
      </w:pPr>
      <w:r w:rsidRPr="00D036E3">
        <w:rPr>
          <w:rFonts w:ascii="Segoe UI Emoji" w:hAnsi="Segoe UI Emoji" w:cs="Segoe UI Emoji"/>
          <w:b/>
          <w:bCs/>
          <w:lang w:val="en-AU"/>
        </w:rPr>
        <w:t>🧩</w:t>
      </w:r>
      <w:r w:rsidRPr="00D036E3">
        <w:rPr>
          <w:b/>
          <w:bCs/>
          <w:lang w:val="en-AU"/>
        </w:rPr>
        <w:t xml:space="preserve"> 14. Coach Geep’s Closing Words</w:t>
      </w:r>
    </w:p>
    <w:p w14:paraId="08B526B0" w14:textId="77777777" w:rsidR="00D036E3" w:rsidRPr="00D036E3" w:rsidRDefault="00D036E3" w:rsidP="00D036E3">
      <w:pPr>
        <w:rPr>
          <w:lang w:val="en-AU"/>
        </w:rPr>
      </w:pPr>
      <w:r w:rsidRPr="00D036E3">
        <w:rPr>
          <w:b/>
          <w:bCs/>
          <w:lang w:val="en-AU"/>
        </w:rPr>
        <w:t>Stuff gets you scouted.</w:t>
      </w:r>
      <w:r w:rsidRPr="00D036E3">
        <w:rPr>
          <w:lang w:val="en-AU"/>
        </w:rPr>
        <w:br/>
      </w:r>
      <w:r w:rsidRPr="00D036E3">
        <w:rPr>
          <w:b/>
          <w:bCs/>
          <w:lang w:val="en-AU"/>
        </w:rPr>
        <w:t>Movement keeps you in the rotation.</w:t>
      </w:r>
      <w:r w:rsidRPr="00D036E3">
        <w:rPr>
          <w:lang w:val="en-AU"/>
        </w:rPr>
        <w:br/>
      </w:r>
      <w:r w:rsidRPr="00D036E3">
        <w:rPr>
          <w:b/>
          <w:bCs/>
          <w:lang w:val="en-AU"/>
        </w:rPr>
        <w:t>Control gets you paid.</w:t>
      </w:r>
    </w:p>
    <w:p w14:paraId="2899E217" w14:textId="77777777" w:rsidR="00D036E3" w:rsidRPr="00D036E3" w:rsidRDefault="00D036E3" w:rsidP="00D036E3">
      <w:pPr>
        <w:rPr>
          <w:lang w:val="en-AU"/>
        </w:rPr>
      </w:pPr>
      <w:r w:rsidRPr="00D036E3">
        <w:rPr>
          <w:lang w:val="en-AU"/>
        </w:rPr>
        <w:t>A fastball gets the scouts excited.</w:t>
      </w:r>
      <w:r w:rsidRPr="00D036E3">
        <w:rPr>
          <w:lang w:val="en-AU"/>
        </w:rPr>
        <w:br/>
        <w:t>A sinker keeps the ball in the yard.</w:t>
      </w:r>
      <w:r w:rsidRPr="00D036E3">
        <w:rPr>
          <w:lang w:val="en-AU"/>
        </w:rPr>
        <w:br/>
        <w:t>A well-placed strike on 1–1 keeps your job another year.</w:t>
      </w:r>
    </w:p>
    <w:p w14:paraId="32835004" w14:textId="77777777" w:rsidR="00D036E3" w:rsidRPr="00D036E3" w:rsidRDefault="00D036E3" w:rsidP="00D036E3">
      <w:pPr>
        <w:rPr>
          <w:lang w:val="en-AU"/>
        </w:rPr>
      </w:pPr>
      <w:r w:rsidRPr="00D036E3">
        <w:rPr>
          <w:lang w:val="en-AU"/>
        </w:rPr>
        <w:pict w14:anchorId="3F293177">
          <v:rect id="_x0000_i1745" style="width:0;height:1.5pt" o:hralign="center" o:hrstd="t" o:hr="t" fillcolor="#a0a0a0" stroked="f"/>
        </w:pict>
      </w:r>
    </w:p>
    <w:p w14:paraId="72A1841D" w14:textId="77777777" w:rsidR="00D036E3" w:rsidRPr="00D036E3" w:rsidRDefault="00D036E3" w:rsidP="00D036E3">
      <w:pPr>
        <w:rPr>
          <w:lang w:val="en-AU"/>
        </w:rPr>
      </w:pPr>
      <w:r w:rsidRPr="00D036E3">
        <w:rPr>
          <w:rFonts w:ascii="Segoe UI Emoji" w:hAnsi="Segoe UI Emoji" w:cs="Segoe UI Emoji"/>
          <w:lang w:val="en-AU"/>
        </w:rPr>
        <w:t>✅</w:t>
      </w:r>
      <w:r w:rsidRPr="00D036E3">
        <w:rPr>
          <w:lang w:val="en-AU"/>
        </w:rPr>
        <w:t xml:space="preserve"> </w:t>
      </w:r>
      <w:r w:rsidRPr="00D036E3">
        <w:rPr>
          <w:b/>
          <w:bCs/>
          <w:lang w:val="en-AU"/>
        </w:rPr>
        <w:t>End of Part II — The Pitching Trinity</w:t>
      </w:r>
    </w:p>
    <w:p w14:paraId="021E5C21" w14:textId="3956447F" w:rsidR="00EB01BC" w:rsidRDefault="00EB01BC"/>
    <w:p w14:paraId="61C120F9" w14:textId="77777777" w:rsidR="00EB01BC" w:rsidRDefault="00000000">
      <w:pPr>
        <w:pStyle w:val="Heading2"/>
      </w:pPr>
      <w:r>
        <w:t>Part III — The Trinity Meets the Pitch Mix</w:t>
      </w:r>
    </w:p>
    <w:p w14:paraId="32CCFA9C" w14:textId="77777777" w:rsidR="00D036E3" w:rsidRPr="00D036E3" w:rsidRDefault="00000000" w:rsidP="00D036E3">
      <w:pPr>
        <w:rPr>
          <w:b/>
          <w:bCs/>
          <w:lang w:val="en-AU"/>
        </w:rPr>
      </w:pPr>
      <w:r>
        <w:t>Full text from Part III — The Trinity Meets the Pitch Mix</w:t>
      </w:r>
      <w:r w:rsidR="00D036E3" w:rsidRPr="00D036E3">
        <w:rPr>
          <w:b/>
          <w:bCs/>
          <w:lang w:val="en-AU"/>
        </w:rPr>
        <w:t>PITCHING FOUNDATIONS — PART III: THE TRINITY MEETS THE PITCH MIX</w:t>
      </w:r>
    </w:p>
    <w:p w14:paraId="7CB6F7C1" w14:textId="77777777" w:rsidR="00D036E3" w:rsidRPr="00D036E3" w:rsidRDefault="00D036E3" w:rsidP="00D036E3">
      <w:pPr>
        <w:rPr>
          <w:lang w:val="en-AU"/>
        </w:rPr>
      </w:pPr>
      <w:r w:rsidRPr="00D036E3">
        <w:rPr>
          <w:rFonts w:ascii="Segoe UI Emoji" w:hAnsi="Segoe UI Emoji" w:cs="Segoe UI Emoji"/>
          <w:lang w:val="en-AU"/>
        </w:rPr>
        <w:t>🟩</w:t>
      </w:r>
      <w:r w:rsidRPr="00D036E3">
        <w:rPr>
          <w:lang w:val="en-AU"/>
        </w:rPr>
        <w:t xml:space="preserve"> Arsenal Interaction Module</w:t>
      </w:r>
      <w:r w:rsidRPr="00D036E3">
        <w:rPr>
          <w:lang w:val="en-AU"/>
        </w:rPr>
        <w:t> </w:t>
      </w:r>
      <w:r w:rsidRPr="00D036E3">
        <w:rPr>
          <w:rFonts w:ascii="Segoe UI Emoji" w:hAnsi="Segoe UI Emoji" w:cs="Segoe UI Emoji"/>
          <w:lang w:val="en-AU"/>
        </w:rPr>
        <w:t>🔵</w:t>
      </w:r>
      <w:r w:rsidRPr="00D036E3">
        <w:rPr>
          <w:lang w:val="en-AU"/>
        </w:rPr>
        <w:t xml:space="preserve"> Pitch Sequencing Primer</w:t>
      </w:r>
      <w:r w:rsidRPr="00D036E3">
        <w:rPr>
          <w:lang w:val="en-AU"/>
        </w:rPr>
        <w:t> </w:t>
      </w:r>
      <w:r w:rsidRPr="00D036E3">
        <w:rPr>
          <w:rFonts w:ascii="Segoe UI Emoji" w:hAnsi="Segoe UI Emoji" w:cs="Segoe UI Emoji"/>
          <w:lang w:val="en-AU"/>
        </w:rPr>
        <w:t>🔒</w:t>
      </w:r>
      <w:r w:rsidRPr="00D036E3">
        <w:rPr>
          <w:lang w:val="en-AU"/>
        </w:rPr>
        <w:t xml:space="preserve"> Canonical Text (Sept ’64 Yankees Binder Edition)</w:t>
      </w:r>
    </w:p>
    <w:p w14:paraId="124B9317" w14:textId="77777777" w:rsidR="00D036E3" w:rsidRPr="00D036E3" w:rsidRDefault="00D036E3" w:rsidP="00D036E3">
      <w:pPr>
        <w:rPr>
          <w:lang w:val="en-AU"/>
        </w:rPr>
      </w:pPr>
      <w:r w:rsidRPr="00D036E3">
        <w:rPr>
          <w:lang w:val="en-AU"/>
        </w:rPr>
        <w:pict w14:anchorId="79D9AB1D">
          <v:rect id="_x0000_i1762" style="width:0;height:1.5pt" o:hralign="center" o:hrstd="t" o:hr="t" fillcolor="#a0a0a0" stroked="f"/>
        </w:pict>
      </w:r>
    </w:p>
    <w:p w14:paraId="78568316" w14:textId="77777777" w:rsidR="00D036E3" w:rsidRPr="00D036E3" w:rsidRDefault="00D036E3" w:rsidP="00D036E3">
      <w:pPr>
        <w:rPr>
          <w:b/>
          <w:bCs/>
          <w:lang w:val="en-AU"/>
        </w:rPr>
      </w:pPr>
      <w:r w:rsidRPr="00D036E3">
        <w:rPr>
          <w:rFonts w:ascii="Segoe UI Emoji" w:hAnsi="Segoe UI Emoji" w:cs="Segoe UI Emoji"/>
          <w:b/>
          <w:bCs/>
          <w:lang w:val="en-AU"/>
        </w:rPr>
        <w:t>🎯</w:t>
      </w:r>
      <w:r w:rsidRPr="00D036E3">
        <w:rPr>
          <w:b/>
          <w:bCs/>
          <w:lang w:val="en-AU"/>
        </w:rPr>
        <w:t xml:space="preserve"> Purpose</w:t>
      </w:r>
    </w:p>
    <w:p w14:paraId="29EFE9DD" w14:textId="77777777" w:rsidR="00D036E3" w:rsidRPr="00D036E3" w:rsidRDefault="00D036E3" w:rsidP="00D036E3">
      <w:pPr>
        <w:rPr>
          <w:lang w:val="en-AU"/>
        </w:rPr>
      </w:pPr>
      <w:r w:rsidRPr="00D036E3">
        <w:rPr>
          <w:lang w:val="en-AU"/>
        </w:rPr>
        <w:lastRenderedPageBreak/>
        <w:t xml:space="preserve">To explain how a pitcher’s </w:t>
      </w:r>
      <w:r w:rsidRPr="00D036E3">
        <w:rPr>
          <w:b/>
          <w:bCs/>
          <w:lang w:val="en-AU"/>
        </w:rPr>
        <w:t>Stuff, Movement, and Control</w:t>
      </w:r>
      <w:r w:rsidRPr="00D036E3">
        <w:rPr>
          <w:lang w:val="en-AU"/>
        </w:rPr>
        <w:t xml:space="preserve"> ratings are expressed through his </w:t>
      </w:r>
      <w:r w:rsidRPr="00D036E3">
        <w:rPr>
          <w:b/>
          <w:bCs/>
          <w:lang w:val="en-AU"/>
        </w:rPr>
        <w:t>repertoire</w:t>
      </w:r>
      <w:r w:rsidRPr="00D036E3">
        <w:rPr>
          <w:lang w:val="en-AU"/>
        </w:rPr>
        <w:t xml:space="preserve"> — the collection of pitches that create the illusion of unpredictability, dictate contact quality, and determine how long he can fool a lineup.</w:t>
      </w:r>
    </w:p>
    <w:p w14:paraId="73EB9B53" w14:textId="77777777" w:rsidR="00D036E3" w:rsidRPr="00D036E3" w:rsidRDefault="00D036E3" w:rsidP="00D036E3">
      <w:pPr>
        <w:rPr>
          <w:lang w:val="en-AU"/>
        </w:rPr>
      </w:pPr>
      <w:r w:rsidRPr="00D036E3">
        <w:rPr>
          <w:lang w:val="en-AU"/>
        </w:rPr>
        <w:pict w14:anchorId="2E866A07">
          <v:rect id="_x0000_i1763" style="width:0;height:1.5pt" o:hralign="center" o:hrstd="t" o:hr="t" fillcolor="#a0a0a0" stroked="f"/>
        </w:pict>
      </w:r>
    </w:p>
    <w:p w14:paraId="30B2A967" w14:textId="77777777" w:rsidR="00D036E3" w:rsidRPr="00D036E3" w:rsidRDefault="00D036E3" w:rsidP="00D036E3">
      <w:pPr>
        <w:rPr>
          <w:b/>
          <w:bCs/>
          <w:lang w:val="en-AU"/>
        </w:rPr>
      </w:pPr>
      <w:r w:rsidRPr="00D036E3">
        <w:rPr>
          <w:rFonts w:ascii="Segoe UI Emoji" w:hAnsi="Segoe UI Emoji" w:cs="Segoe UI Emoji"/>
          <w:b/>
          <w:bCs/>
          <w:lang w:val="en-AU"/>
        </w:rPr>
        <w:t>⚙️</w:t>
      </w:r>
      <w:r w:rsidRPr="00D036E3">
        <w:rPr>
          <w:b/>
          <w:bCs/>
          <w:lang w:val="en-AU"/>
        </w:rPr>
        <w:t xml:space="preserve"> 1. The Fastball: The Anchor of Identity</w:t>
      </w:r>
    </w:p>
    <w:p w14:paraId="51199DC6" w14:textId="77777777" w:rsidR="00D036E3" w:rsidRPr="00D036E3" w:rsidRDefault="00D036E3" w:rsidP="00D036E3">
      <w:pPr>
        <w:rPr>
          <w:lang w:val="en-AU"/>
        </w:rPr>
      </w:pPr>
      <w:r w:rsidRPr="00D036E3">
        <w:rPr>
          <w:lang w:val="en-AU"/>
        </w:rPr>
        <w:t>Everything starts with the fastball.</w:t>
      </w:r>
      <w:r w:rsidRPr="00D036E3">
        <w:rPr>
          <w:lang w:val="en-AU"/>
        </w:rPr>
        <w:br/>
        <w:t>Every other pitch borrows from it — its speed, its spin axis, its location.</w:t>
      </w:r>
      <w:r w:rsidRPr="00D036E3">
        <w:rPr>
          <w:lang w:val="en-AU"/>
        </w:rPr>
        <w:br/>
        <w:t>In OOTP, it’s the reference point for all pitch evaluation: every slider, curve, or change is compared against that fastball’s profile.</w:t>
      </w:r>
    </w:p>
    <w:p w14:paraId="5EC68819" w14:textId="77777777" w:rsidR="00D036E3" w:rsidRPr="00D036E3" w:rsidRDefault="00D036E3" w:rsidP="00D036E3">
      <w:pPr>
        <w:rPr>
          <w:b/>
          <w:bCs/>
          <w:lang w:val="en-AU"/>
        </w:rPr>
      </w:pPr>
      <w:r w:rsidRPr="00D036E3">
        <w:rPr>
          <w:rFonts w:ascii="Segoe UI Emoji" w:hAnsi="Segoe UI Emoji" w:cs="Segoe UI Emoji"/>
          <w:b/>
          <w:bCs/>
          <w:lang w:val="en-AU"/>
        </w:rPr>
        <w:t>⚾</w:t>
      </w:r>
      <w:r w:rsidRPr="00D036E3">
        <w:rPr>
          <w:b/>
          <w:bCs/>
          <w:lang w:val="en-AU"/>
        </w:rPr>
        <w:t xml:space="preserve"> 4-Seam Fastball</w:t>
      </w:r>
    </w:p>
    <w:p w14:paraId="016018C1" w14:textId="77777777" w:rsidR="00D036E3" w:rsidRPr="00D036E3" w:rsidRDefault="00D036E3" w:rsidP="00D036E3">
      <w:pPr>
        <w:numPr>
          <w:ilvl w:val="0"/>
          <w:numId w:val="27"/>
        </w:numPr>
        <w:rPr>
          <w:lang w:val="en-AU"/>
        </w:rPr>
      </w:pPr>
      <w:r w:rsidRPr="00D036E3">
        <w:rPr>
          <w:lang w:val="en-AU"/>
        </w:rPr>
        <w:t>High velocity, straight plane, slight rise from backspin.</w:t>
      </w:r>
    </w:p>
    <w:p w14:paraId="5EA24647" w14:textId="77777777" w:rsidR="00D036E3" w:rsidRPr="00D036E3" w:rsidRDefault="00D036E3" w:rsidP="00D036E3">
      <w:pPr>
        <w:numPr>
          <w:ilvl w:val="0"/>
          <w:numId w:val="27"/>
        </w:numPr>
        <w:rPr>
          <w:lang w:val="en-AU"/>
        </w:rPr>
      </w:pPr>
      <w:r w:rsidRPr="00D036E3">
        <w:rPr>
          <w:b/>
          <w:bCs/>
          <w:lang w:val="en-AU"/>
        </w:rPr>
        <w:t>Stuff:</w:t>
      </w:r>
      <w:r w:rsidRPr="00D036E3">
        <w:rPr>
          <w:lang w:val="en-AU"/>
        </w:rPr>
        <w:t xml:space="preserve"> High (whiffs and late swings).</w:t>
      </w:r>
    </w:p>
    <w:p w14:paraId="126F0B68" w14:textId="77777777" w:rsidR="00D036E3" w:rsidRPr="00D036E3" w:rsidRDefault="00D036E3" w:rsidP="00D036E3">
      <w:pPr>
        <w:numPr>
          <w:ilvl w:val="0"/>
          <w:numId w:val="27"/>
        </w:numPr>
        <w:rPr>
          <w:lang w:val="en-AU"/>
        </w:rPr>
      </w:pPr>
      <w:r w:rsidRPr="00D036E3">
        <w:rPr>
          <w:b/>
          <w:bCs/>
          <w:lang w:val="en-AU"/>
        </w:rPr>
        <w:t>Movement:</w:t>
      </w:r>
      <w:r w:rsidRPr="00D036E3">
        <w:rPr>
          <w:lang w:val="en-AU"/>
        </w:rPr>
        <w:t xml:space="preserve"> Moderate (true flight path, not much run).</w:t>
      </w:r>
    </w:p>
    <w:p w14:paraId="49154C27" w14:textId="77777777" w:rsidR="00D036E3" w:rsidRPr="00D036E3" w:rsidRDefault="00D036E3" w:rsidP="00D036E3">
      <w:pPr>
        <w:numPr>
          <w:ilvl w:val="0"/>
          <w:numId w:val="27"/>
        </w:numPr>
        <w:rPr>
          <w:lang w:val="en-AU"/>
        </w:rPr>
      </w:pPr>
      <w:r w:rsidRPr="00D036E3">
        <w:rPr>
          <w:b/>
          <w:bCs/>
          <w:lang w:val="en-AU"/>
        </w:rPr>
        <w:t>Control:</w:t>
      </w:r>
      <w:r w:rsidRPr="00D036E3">
        <w:rPr>
          <w:lang w:val="en-AU"/>
        </w:rPr>
        <w:t xml:space="preserve"> Good baseline (repeatable delivery).</w:t>
      </w:r>
    </w:p>
    <w:p w14:paraId="511756EC" w14:textId="77777777" w:rsidR="00D036E3" w:rsidRPr="00D036E3" w:rsidRDefault="00D036E3" w:rsidP="00D036E3">
      <w:pPr>
        <w:numPr>
          <w:ilvl w:val="0"/>
          <w:numId w:val="27"/>
        </w:numPr>
        <w:rPr>
          <w:lang w:val="en-AU"/>
        </w:rPr>
      </w:pPr>
      <w:r w:rsidRPr="00D036E3">
        <w:rPr>
          <w:b/>
          <w:bCs/>
          <w:lang w:val="en-AU"/>
        </w:rPr>
        <w:t>Best Partners:</w:t>
      </w:r>
      <w:r w:rsidRPr="00D036E3">
        <w:rPr>
          <w:lang w:val="en-AU"/>
        </w:rPr>
        <w:t xml:space="preserve"> 12–6 Curve, Changeup, Splitter.</w:t>
      </w:r>
    </w:p>
    <w:p w14:paraId="076E8503" w14:textId="77777777" w:rsidR="00D036E3" w:rsidRPr="00D036E3" w:rsidRDefault="00D036E3" w:rsidP="00D036E3">
      <w:pPr>
        <w:numPr>
          <w:ilvl w:val="0"/>
          <w:numId w:val="27"/>
        </w:numPr>
        <w:rPr>
          <w:lang w:val="en-AU"/>
        </w:rPr>
      </w:pPr>
      <w:r w:rsidRPr="00D036E3">
        <w:rPr>
          <w:b/>
          <w:bCs/>
          <w:lang w:val="en-AU"/>
        </w:rPr>
        <w:t>Use Case:</w:t>
      </w:r>
      <w:r w:rsidRPr="00D036E3">
        <w:rPr>
          <w:lang w:val="en-AU"/>
        </w:rPr>
        <w:t xml:space="preserve"> The “elevator” — climbs the zone, sets up drop pitches.</w:t>
      </w:r>
    </w:p>
    <w:p w14:paraId="35F17F6F" w14:textId="77777777" w:rsidR="00D036E3" w:rsidRPr="00D036E3" w:rsidRDefault="00D036E3" w:rsidP="00D036E3">
      <w:pPr>
        <w:rPr>
          <w:b/>
          <w:bCs/>
          <w:lang w:val="en-AU"/>
        </w:rPr>
      </w:pPr>
      <w:r w:rsidRPr="00D036E3">
        <w:rPr>
          <w:rFonts w:ascii="Segoe UI Emoji" w:hAnsi="Segoe UI Emoji" w:cs="Segoe UI Emoji"/>
          <w:b/>
          <w:bCs/>
          <w:lang w:val="en-AU"/>
        </w:rPr>
        <w:t>⚾</w:t>
      </w:r>
      <w:r w:rsidRPr="00D036E3">
        <w:rPr>
          <w:b/>
          <w:bCs/>
          <w:lang w:val="en-AU"/>
        </w:rPr>
        <w:t xml:space="preserve"> 2-Seam Fastball / Sinker</w:t>
      </w:r>
    </w:p>
    <w:p w14:paraId="0CB299C6" w14:textId="77777777" w:rsidR="00D036E3" w:rsidRPr="00D036E3" w:rsidRDefault="00D036E3" w:rsidP="00D036E3">
      <w:pPr>
        <w:numPr>
          <w:ilvl w:val="0"/>
          <w:numId w:val="28"/>
        </w:numPr>
        <w:rPr>
          <w:lang w:val="en-AU"/>
        </w:rPr>
      </w:pPr>
      <w:r w:rsidRPr="00D036E3">
        <w:rPr>
          <w:lang w:val="en-AU"/>
        </w:rPr>
        <w:t>Slightly slower, arm-side run and sink.</w:t>
      </w:r>
    </w:p>
    <w:p w14:paraId="3AC1E93E" w14:textId="77777777" w:rsidR="00D036E3" w:rsidRPr="00D036E3" w:rsidRDefault="00D036E3" w:rsidP="00D036E3">
      <w:pPr>
        <w:numPr>
          <w:ilvl w:val="0"/>
          <w:numId w:val="28"/>
        </w:numPr>
        <w:rPr>
          <w:lang w:val="en-AU"/>
        </w:rPr>
      </w:pPr>
      <w:r w:rsidRPr="00D036E3">
        <w:rPr>
          <w:b/>
          <w:bCs/>
          <w:lang w:val="en-AU"/>
        </w:rPr>
        <w:t>Stuff:</w:t>
      </w:r>
      <w:r w:rsidRPr="00D036E3">
        <w:rPr>
          <w:lang w:val="en-AU"/>
        </w:rPr>
        <w:t xml:space="preserve"> Average.</w:t>
      </w:r>
    </w:p>
    <w:p w14:paraId="3C1DBEB9" w14:textId="77777777" w:rsidR="00D036E3" w:rsidRPr="00D036E3" w:rsidRDefault="00D036E3" w:rsidP="00D036E3">
      <w:pPr>
        <w:numPr>
          <w:ilvl w:val="0"/>
          <w:numId w:val="28"/>
        </w:numPr>
        <w:rPr>
          <w:lang w:val="en-AU"/>
        </w:rPr>
      </w:pPr>
      <w:r w:rsidRPr="00D036E3">
        <w:rPr>
          <w:b/>
          <w:bCs/>
          <w:lang w:val="en-AU"/>
        </w:rPr>
        <w:t>Movement:</w:t>
      </w:r>
      <w:r w:rsidRPr="00D036E3">
        <w:rPr>
          <w:lang w:val="en-AU"/>
        </w:rPr>
        <w:t xml:space="preserve"> High (weak contact, GB machine).</w:t>
      </w:r>
    </w:p>
    <w:p w14:paraId="5C2A98D2" w14:textId="77777777" w:rsidR="00D036E3" w:rsidRPr="00D036E3" w:rsidRDefault="00D036E3" w:rsidP="00D036E3">
      <w:pPr>
        <w:numPr>
          <w:ilvl w:val="0"/>
          <w:numId w:val="28"/>
        </w:numPr>
        <w:rPr>
          <w:lang w:val="en-AU"/>
        </w:rPr>
      </w:pPr>
      <w:r w:rsidRPr="00D036E3">
        <w:rPr>
          <w:b/>
          <w:bCs/>
          <w:lang w:val="en-AU"/>
        </w:rPr>
        <w:t>Control:</w:t>
      </w:r>
      <w:r w:rsidRPr="00D036E3">
        <w:rPr>
          <w:lang w:val="en-AU"/>
        </w:rPr>
        <w:t xml:space="preserve"> Average-high.</w:t>
      </w:r>
    </w:p>
    <w:p w14:paraId="6935936B" w14:textId="77777777" w:rsidR="00D036E3" w:rsidRPr="00D036E3" w:rsidRDefault="00D036E3" w:rsidP="00D036E3">
      <w:pPr>
        <w:numPr>
          <w:ilvl w:val="0"/>
          <w:numId w:val="28"/>
        </w:numPr>
        <w:rPr>
          <w:lang w:val="en-AU"/>
        </w:rPr>
      </w:pPr>
      <w:r w:rsidRPr="00D036E3">
        <w:rPr>
          <w:b/>
          <w:bCs/>
          <w:lang w:val="en-AU"/>
        </w:rPr>
        <w:t>Best Partners:</w:t>
      </w:r>
      <w:r w:rsidRPr="00D036E3">
        <w:rPr>
          <w:lang w:val="en-AU"/>
        </w:rPr>
        <w:t xml:space="preserve"> Slider, Changeup, Cutter.</w:t>
      </w:r>
    </w:p>
    <w:p w14:paraId="476555A0" w14:textId="77777777" w:rsidR="00D036E3" w:rsidRPr="00D036E3" w:rsidRDefault="00D036E3" w:rsidP="00D036E3">
      <w:pPr>
        <w:numPr>
          <w:ilvl w:val="0"/>
          <w:numId w:val="28"/>
        </w:numPr>
        <w:rPr>
          <w:lang w:val="en-AU"/>
        </w:rPr>
      </w:pPr>
      <w:r w:rsidRPr="00D036E3">
        <w:rPr>
          <w:b/>
          <w:bCs/>
          <w:lang w:val="en-AU"/>
        </w:rPr>
        <w:t>Use Case:</w:t>
      </w:r>
      <w:r w:rsidRPr="00D036E3">
        <w:rPr>
          <w:lang w:val="en-AU"/>
        </w:rPr>
        <w:t xml:space="preserve"> “Bore in, break bats.” Works for ground-ball archetypes.</w:t>
      </w:r>
    </w:p>
    <w:p w14:paraId="1592A83B" w14:textId="77777777" w:rsidR="00D036E3" w:rsidRPr="00D036E3" w:rsidRDefault="00D036E3" w:rsidP="00D036E3">
      <w:pPr>
        <w:rPr>
          <w:b/>
          <w:bCs/>
          <w:lang w:val="en-AU"/>
        </w:rPr>
      </w:pPr>
      <w:r w:rsidRPr="00D036E3">
        <w:rPr>
          <w:rFonts w:ascii="Segoe UI Emoji" w:hAnsi="Segoe UI Emoji" w:cs="Segoe UI Emoji"/>
          <w:b/>
          <w:bCs/>
          <w:lang w:val="en-AU"/>
        </w:rPr>
        <w:t>⚾</w:t>
      </w:r>
      <w:r w:rsidRPr="00D036E3">
        <w:rPr>
          <w:b/>
          <w:bCs/>
          <w:lang w:val="en-AU"/>
        </w:rPr>
        <w:t xml:space="preserve"> Cutter</w:t>
      </w:r>
    </w:p>
    <w:p w14:paraId="364C8F63" w14:textId="77777777" w:rsidR="00D036E3" w:rsidRPr="00D036E3" w:rsidRDefault="00D036E3" w:rsidP="00D036E3">
      <w:pPr>
        <w:numPr>
          <w:ilvl w:val="0"/>
          <w:numId w:val="29"/>
        </w:numPr>
        <w:rPr>
          <w:lang w:val="en-AU"/>
        </w:rPr>
      </w:pPr>
      <w:r w:rsidRPr="00D036E3">
        <w:rPr>
          <w:lang w:val="en-AU"/>
        </w:rPr>
        <w:t>Hard, short horizontal break.</w:t>
      </w:r>
    </w:p>
    <w:p w14:paraId="3225AC65" w14:textId="77777777" w:rsidR="00D036E3" w:rsidRPr="00D036E3" w:rsidRDefault="00D036E3" w:rsidP="00D036E3">
      <w:pPr>
        <w:numPr>
          <w:ilvl w:val="0"/>
          <w:numId w:val="29"/>
        </w:numPr>
        <w:rPr>
          <w:lang w:val="en-AU"/>
        </w:rPr>
      </w:pPr>
      <w:r w:rsidRPr="00D036E3">
        <w:rPr>
          <w:b/>
          <w:bCs/>
          <w:lang w:val="en-AU"/>
        </w:rPr>
        <w:t>Stuff:</w:t>
      </w:r>
      <w:r w:rsidRPr="00D036E3">
        <w:rPr>
          <w:lang w:val="en-AU"/>
        </w:rPr>
        <w:t xml:space="preserve"> Medium-high (late life).</w:t>
      </w:r>
    </w:p>
    <w:p w14:paraId="6A5379F4" w14:textId="77777777" w:rsidR="00D036E3" w:rsidRPr="00D036E3" w:rsidRDefault="00D036E3" w:rsidP="00D036E3">
      <w:pPr>
        <w:numPr>
          <w:ilvl w:val="0"/>
          <w:numId w:val="29"/>
        </w:numPr>
        <w:rPr>
          <w:lang w:val="en-AU"/>
        </w:rPr>
      </w:pPr>
      <w:r w:rsidRPr="00D036E3">
        <w:rPr>
          <w:b/>
          <w:bCs/>
          <w:lang w:val="en-AU"/>
        </w:rPr>
        <w:t>Movement:</w:t>
      </w:r>
      <w:r w:rsidRPr="00D036E3">
        <w:rPr>
          <w:lang w:val="en-AU"/>
        </w:rPr>
        <w:t xml:space="preserve"> Moderate (limits HRs).</w:t>
      </w:r>
    </w:p>
    <w:p w14:paraId="1F7A68A0" w14:textId="77777777" w:rsidR="00D036E3" w:rsidRPr="00D036E3" w:rsidRDefault="00D036E3" w:rsidP="00D036E3">
      <w:pPr>
        <w:numPr>
          <w:ilvl w:val="0"/>
          <w:numId w:val="29"/>
        </w:numPr>
        <w:rPr>
          <w:lang w:val="en-AU"/>
        </w:rPr>
      </w:pPr>
      <w:r w:rsidRPr="00D036E3">
        <w:rPr>
          <w:b/>
          <w:bCs/>
          <w:lang w:val="en-AU"/>
        </w:rPr>
        <w:t>Control:</w:t>
      </w:r>
      <w:r w:rsidRPr="00D036E3">
        <w:rPr>
          <w:lang w:val="en-AU"/>
        </w:rPr>
        <w:t xml:space="preserve"> High.</w:t>
      </w:r>
    </w:p>
    <w:p w14:paraId="360C7394" w14:textId="77777777" w:rsidR="00D036E3" w:rsidRPr="00D036E3" w:rsidRDefault="00D036E3" w:rsidP="00D036E3">
      <w:pPr>
        <w:numPr>
          <w:ilvl w:val="0"/>
          <w:numId w:val="29"/>
        </w:numPr>
        <w:rPr>
          <w:lang w:val="en-AU"/>
        </w:rPr>
      </w:pPr>
      <w:r w:rsidRPr="00D036E3">
        <w:rPr>
          <w:b/>
          <w:bCs/>
          <w:lang w:val="en-AU"/>
        </w:rPr>
        <w:lastRenderedPageBreak/>
        <w:t>Best Partners:</w:t>
      </w:r>
      <w:r w:rsidRPr="00D036E3">
        <w:rPr>
          <w:lang w:val="en-AU"/>
        </w:rPr>
        <w:t xml:space="preserve"> Changeup or Sinker.</w:t>
      </w:r>
    </w:p>
    <w:p w14:paraId="16BACA1D" w14:textId="77777777" w:rsidR="00D036E3" w:rsidRPr="00D036E3" w:rsidRDefault="00D036E3" w:rsidP="00D036E3">
      <w:pPr>
        <w:numPr>
          <w:ilvl w:val="0"/>
          <w:numId w:val="29"/>
        </w:numPr>
        <w:rPr>
          <w:lang w:val="en-AU"/>
        </w:rPr>
      </w:pPr>
      <w:r w:rsidRPr="00D036E3">
        <w:rPr>
          <w:b/>
          <w:bCs/>
          <w:lang w:val="en-AU"/>
        </w:rPr>
        <w:t>Use Case:</w:t>
      </w:r>
      <w:r w:rsidRPr="00D036E3">
        <w:rPr>
          <w:lang w:val="en-AU"/>
        </w:rPr>
        <w:t xml:space="preserve"> Keeps opposite bats honest, suppresses pull-side power.</w:t>
      </w:r>
    </w:p>
    <w:p w14:paraId="16E869BE" w14:textId="77777777" w:rsidR="00D036E3" w:rsidRPr="00D036E3" w:rsidRDefault="00D036E3" w:rsidP="00D036E3">
      <w:pPr>
        <w:rPr>
          <w:lang w:val="en-AU"/>
        </w:rPr>
      </w:pPr>
      <w:r w:rsidRPr="00D036E3">
        <w:rPr>
          <w:lang w:val="en-AU"/>
        </w:rPr>
        <w:pict w14:anchorId="759E56FF">
          <v:rect id="_x0000_i1764" style="width:0;height:1.5pt" o:hralign="center" o:hrstd="t" o:hr="t" fillcolor="#a0a0a0" stroked="f"/>
        </w:pict>
      </w:r>
    </w:p>
    <w:p w14:paraId="6D2D6221" w14:textId="77777777" w:rsidR="00D036E3" w:rsidRPr="00D036E3" w:rsidRDefault="00D036E3" w:rsidP="00D036E3">
      <w:pPr>
        <w:rPr>
          <w:b/>
          <w:bCs/>
          <w:lang w:val="en-AU"/>
        </w:rPr>
      </w:pPr>
      <w:r w:rsidRPr="00D036E3">
        <w:rPr>
          <w:rFonts w:ascii="Segoe UI Emoji" w:hAnsi="Segoe UI Emoji" w:cs="Segoe UI Emoji"/>
          <w:b/>
          <w:bCs/>
          <w:lang w:val="en-AU"/>
        </w:rPr>
        <w:t>🧩</w:t>
      </w:r>
      <w:r w:rsidRPr="00D036E3">
        <w:rPr>
          <w:b/>
          <w:bCs/>
          <w:lang w:val="en-AU"/>
        </w:rPr>
        <w:t xml:space="preserve"> 2. Breaking Balls — The Shape Changers</w:t>
      </w:r>
    </w:p>
    <w:p w14:paraId="011A9077" w14:textId="77777777" w:rsidR="00D036E3" w:rsidRPr="00D036E3" w:rsidRDefault="00D036E3" w:rsidP="00D036E3">
      <w:pPr>
        <w:rPr>
          <w:lang w:val="en-AU"/>
        </w:rPr>
      </w:pPr>
      <w:r w:rsidRPr="00D036E3">
        <w:rPr>
          <w:lang w:val="en-AU"/>
        </w:rPr>
        <w:t>Breaking pitches give the repertoire depth and deception — they warp both the hitter’s timing and his eye level.</w:t>
      </w:r>
    </w:p>
    <w:p w14:paraId="7324DE19" w14:textId="77777777" w:rsidR="00D036E3" w:rsidRPr="00D036E3" w:rsidRDefault="00D036E3" w:rsidP="00D036E3">
      <w:pPr>
        <w:rPr>
          <w:b/>
          <w:bCs/>
          <w:lang w:val="en-AU"/>
        </w:rPr>
      </w:pPr>
      <w:r w:rsidRPr="00D036E3">
        <w:rPr>
          <w:rFonts w:ascii="Segoe UI Emoji" w:hAnsi="Segoe UI Emoji" w:cs="Segoe UI Emoji"/>
          <w:b/>
          <w:bCs/>
          <w:lang w:val="en-AU"/>
        </w:rPr>
        <w:t>⚾</w:t>
      </w:r>
      <w:r w:rsidRPr="00D036E3">
        <w:rPr>
          <w:b/>
          <w:bCs/>
          <w:lang w:val="en-AU"/>
        </w:rPr>
        <w:t xml:space="preserve"> Slider</w:t>
      </w:r>
    </w:p>
    <w:p w14:paraId="6869601D" w14:textId="77777777" w:rsidR="00D036E3" w:rsidRPr="00D036E3" w:rsidRDefault="00D036E3" w:rsidP="00D036E3">
      <w:pPr>
        <w:numPr>
          <w:ilvl w:val="0"/>
          <w:numId w:val="30"/>
        </w:numPr>
        <w:rPr>
          <w:lang w:val="en-AU"/>
        </w:rPr>
      </w:pPr>
      <w:r w:rsidRPr="00D036E3">
        <w:rPr>
          <w:lang w:val="en-AU"/>
        </w:rPr>
        <w:t>Sharp lateral break, same-handed destroyer.</w:t>
      </w:r>
    </w:p>
    <w:p w14:paraId="2D9927A8" w14:textId="77777777" w:rsidR="00D036E3" w:rsidRPr="00D036E3" w:rsidRDefault="00D036E3" w:rsidP="00D036E3">
      <w:pPr>
        <w:numPr>
          <w:ilvl w:val="0"/>
          <w:numId w:val="30"/>
        </w:numPr>
        <w:rPr>
          <w:lang w:val="en-AU"/>
        </w:rPr>
      </w:pPr>
      <w:r w:rsidRPr="00D036E3">
        <w:rPr>
          <w:b/>
          <w:bCs/>
          <w:lang w:val="en-AU"/>
        </w:rPr>
        <w:t>Stuff:</w:t>
      </w:r>
      <w:r w:rsidRPr="00D036E3">
        <w:rPr>
          <w:lang w:val="en-AU"/>
        </w:rPr>
        <w:t xml:space="preserve"> High.</w:t>
      </w:r>
    </w:p>
    <w:p w14:paraId="679319D1" w14:textId="77777777" w:rsidR="00D036E3" w:rsidRPr="00D036E3" w:rsidRDefault="00D036E3" w:rsidP="00D036E3">
      <w:pPr>
        <w:numPr>
          <w:ilvl w:val="0"/>
          <w:numId w:val="30"/>
        </w:numPr>
        <w:rPr>
          <w:lang w:val="en-AU"/>
        </w:rPr>
      </w:pPr>
      <w:r w:rsidRPr="00D036E3">
        <w:rPr>
          <w:b/>
          <w:bCs/>
          <w:lang w:val="en-AU"/>
        </w:rPr>
        <w:t>Movement:</w:t>
      </w:r>
      <w:r w:rsidRPr="00D036E3">
        <w:rPr>
          <w:lang w:val="en-AU"/>
        </w:rPr>
        <w:t xml:space="preserve"> Medium.</w:t>
      </w:r>
    </w:p>
    <w:p w14:paraId="11525333" w14:textId="77777777" w:rsidR="00D036E3" w:rsidRPr="00D036E3" w:rsidRDefault="00D036E3" w:rsidP="00D036E3">
      <w:pPr>
        <w:numPr>
          <w:ilvl w:val="0"/>
          <w:numId w:val="30"/>
        </w:numPr>
        <w:rPr>
          <w:lang w:val="en-AU"/>
        </w:rPr>
      </w:pPr>
      <w:r w:rsidRPr="00D036E3">
        <w:rPr>
          <w:b/>
          <w:bCs/>
          <w:lang w:val="en-AU"/>
        </w:rPr>
        <w:t>Control:</w:t>
      </w:r>
      <w:r w:rsidRPr="00D036E3">
        <w:rPr>
          <w:lang w:val="en-AU"/>
        </w:rPr>
        <w:t xml:space="preserve"> Average.</w:t>
      </w:r>
    </w:p>
    <w:p w14:paraId="1E4E9110" w14:textId="77777777" w:rsidR="00D036E3" w:rsidRPr="00D036E3" w:rsidRDefault="00D036E3" w:rsidP="00D036E3">
      <w:pPr>
        <w:numPr>
          <w:ilvl w:val="0"/>
          <w:numId w:val="30"/>
        </w:numPr>
        <w:rPr>
          <w:lang w:val="en-AU"/>
        </w:rPr>
      </w:pPr>
      <w:r w:rsidRPr="00D036E3">
        <w:rPr>
          <w:b/>
          <w:bCs/>
          <w:lang w:val="en-AU"/>
        </w:rPr>
        <w:t>Stat Effects:</w:t>
      </w:r>
      <w:r w:rsidRPr="00D036E3">
        <w:rPr>
          <w:lang w:val="en-AU"/>
        </w:rPr>
        <w:t xml:space="preserve"> Raises K/9, slightly raises BABIP volatility.</w:t>
      </w:r>
    </w:p>
    <w:p w14:paraId="471FDBDE" w14:textId="77777777" w:rsidR="00D036E3" w:rsidRPr="00D036E3" w:rsidRDefault="00D036E3" w:rsidP="00D036E3">
      <w:pPr>
        <w:numPr>
          <w:ilvl w:val="0"/>
          <w:numId w:val="30"/>
        </w:numPr>
        <w:rPr>
          <w:lang w:val="en-AU"/>
        </w:rPr>
      </w:pPr>
      <w:r w:rsidRPr="00D036E3">
        <w:rPr>
          <w:b/>
          <w:bCs/>
          <w:lang w:val="en-AU"/>
        </w:rPr>
        <w:t>Best Partners:</w:t>
      </w:r>
      <w:r w:rsidRPr="00D036E3">
        <w:rPr>
          <w:lang w:val="en-AU"/>
        </w:rPr>
        <w:t xml:space="preserve"> 4-Seam (vertical separation) or Sinker (mirror plane).</w:t>
      </w:r>
    </w:p>
    <w:p w14:paraId="2C42B14F" w14:textId="77777777" w:rsidR="00D036E3" w:rsidRPr="00D036E3" w:rsidRDefault="00D036E3" w:rsidP="00D036E3">
      <w:pPr>
        <w:rPr>
          <w:b/>
          <w:bCs/>
          <w:lang w:val="en-AU"/>
        </w:rPr>
      </w:pPr>
      <w:r w:rsidRPr="00D036E3">
        <w:rPr>
          <w:rFonts w:ascii="Segoe UI Emoji" w:hAnsi="Segoe UI Emoji" w:cs="Segoe UI Emoji"/>
          <w:b/>
          <w:bCs/>
          <w:lang w:val="en-AU"/>
        </w:rPr>
        <w:t>⚾</w:t>
      </w:r>
      <w:r w:rsidRPr="00D036E3">
        <w:rPr>
          <w:b/>
          <w:bCs/>
          <w:lang w:val="en-AU"/>
        </w:rPr>
        <w:t xml:space="preserve"> Curveball (12–6 or 11–5)</w:t>
      </w:r>
    </w:p>
    <w:p w14:paraId="1598FF7D" w14:textId="77777777" w:rsidR="00D036E3" w:rsidRPr="00D036E3" w:rsidRDefault="00D036E3" w:rsidP="00D036E3">
      <w:pPr>
        <w:numPr>
          <w:ilvl w:val="0"/>
          <w:numId w:val="31"/>
        </w:numPr>
        <w:rPr>
          <w:lang w:val="en-AU"/>
        </w:rPr>
      </w:pPr>
      <w:r w:rsidRPr="00D036E3">
        <w:rPr>
          <w:lang w:val="en-AU"/>
        </w:rPr>
        <w:t>Big vertical drop.</w:t>
      </w:r>
    </w:p>
    <w:p w14:paraId="298E2572" w14:textId="77777777" w:rsidR="00D036E3" w:rsidRPr="00D036E3" w:rsidRDefault="00D036E3" w:rsidP="00D036E3">
      <w:pPr>
        <w:numPr>
          <w:ilvl w:val="0"/>
          <w:numId w:val="31"/>
        </w:numPr>
        <w:rPr>
          <w:lang w:val="en-AU"/>
        </w:rPr>
      </w:pPr>
      <w:r w:rsidRPr="00D036E3">
        <w:rPr>
          <w:b/>
          <w:bCs/>
          <w:lang w:val="en-AU"/>
        </w:rPr>
        <w:t>Stuff:</w:t>
      </w:r>
      <w:r w:rsidRPr="00D036E3">
        <w:rPr>
          <w:lang w:val="en-AU"/>
        </w:rPr>
        <w:t xml:space="preserve"> Moderate-high.</w:t>
      </w:r>
    </w:p>
    <w:p w14:paraId="4D3F4162" w14:textId="77777777" w:rsidR="00D036E3" w:rsidRPr="00D036E3" w:rsidRDefault="00D036E3" w:rsidP="00D036E3">
      <w:pPr>
        <w:numPr>
          <w:ilvl w:val="0"/>
          <w:numId w:val="31"/>
        </w:numPr>
        <w:rPr>
          <w:lang w:val="en-AU"/>
        </w:rPr>
      </w:pPr>
      <w:r w:rsidRPr="00D036E3">
        <w:rPr>
          <w:b/>
          <w:bCs/>
          <w:lang w:val="en-AU"/>
        </w:rPr>
        <w:t>Movement:</w:t>
      </w:r>
      <w:r w:rsidRPr="00D036E3">
        <w:rPr>
          <w:lang w:val="en-AU"/>
        </w:rPr>
        <w:t xml:space="preserve"> High (induced weak contact).</w:t>
      </w:r>
    </w:p>
    <w:p w14:paraId="0EBC2492" w14:textId="77777777" w:rsidR="00D036E3" w:rsidRPr="00D036E3" w:rsidRDefault="00D036E3" w:rsidP="00D036E3">
      <w:pPr>
        <w:numPr>
          <w:ilvl w:val="0"/>
          <w:numId w:val="31"/>
        </w:numPr>
        <w:rPr>
          <w:lang w:val="en-AU"/>
        </w:rPr>
      </w:pPr>
      <w:r w:rsidRPr="00D036E3">
        <w:rPr>
          <w:b/>
          <w:bCs/>
          <w:lang w:val="en-AU"/>
        </w:rPr>
        <w:t>Control:</w:t>
      </w:r>
      <w:r w:rsidRPr="00D036E3">
        <w:rPr>
          <w:lang w:val="en-AU"/>
        </w:rPr>
        <w:t xml:space="preserve"> Moderate.</w:t>
      </w:r>
    </w:p>
    <w:p w14:paraId="62D3B1F4" w14:textId="77777777" w:rsidR="00D036E3" w:rsidRPr="00D036E3" w:rsidRDefault="00D036E3" w:rsidP="00D036E3">
      <w:pPr>
        <w:numPr>
          <w:ilvl w:val="0"/>
          <w:numId w:val="31"/>
        </w:numPr>
        <w:rPr>
          <w:lang w:val="en-AU"/>
        </w:rPr>
      </w:pPr>
      <w:r w:rsidRPr="00D036E3">
        <w:rPr>
          <w:b/>
          <w:bCs/>
          <w:lang w:val="en-AU"/>
        </w:rPr>
        <w:t>Stat Effects:</w:t>
      </w:r>
      <w:r w:rsidRPr="00D036E3">
        <w:rPr>
          <w:lang w:val="en-AU"/>
        </w:rPr>
        <w:t xml:space="preserve"> Raises GB%, lowers HR/9 when commanded.</w:t>
      </w:r>
    </w:p>
    <w:p w14:paraId="6E5ED154" w14:textId="77777777" w:rsidR="00D036E3" w:rsidRPr="00D036E3" w:rsidRDefault="00D036E3" w:rsidP="00D036E3">
      <w:pPr>
        <w:numPr>
          <w:ilvl w:val="0"/>
          <w:numId w:val="31"/>
        </w:numPr>
        <w:rPr>
          <w:lang w:val="en-AU"/>
        </w:rPr>
      </w:pPr>
      <w:r w:rsidRPr="00D036E3">
        <w:rPr>
          <w:b/>
          <w:bCs/>
          <w:lang w:val="en-AU"/>
        </w:rPr>
        <w:t>Best Partners:</w:t>
      </w:r>
      <w:r w:rsidRPr="00D036E3">
        <w:rPr>
          <w:lang w:val="en-AU"/>
        </w:rPr>
        <w:t xml:space="preserve"> 4-Seam (up-down tunnel) or Changeup (timing disruption).</w:t>
      </w:r>
    </w:p>
    <w:p w14:paraId="46916EBD" w14:textId="77777777" w:rsidR="00D036E3" w:rsidRPr="00D036E3" w:rsidRDefault="00D036E3" w:rsidP="00D036E3">
      <w:pPr>
        <w:rPr>
          <w:b/>
          <w:bCs/>
          <w:lang w:val="en-AU"/>
        </w:rPr>
      </w:pPr>
      <w:r w:rsidRPr="00D036E3">
        <w:rPr>
          <w:rFonts w:ascii="Segoe UI Emoji" w:hAnsi="Segoe UI Emoji" w:cs="Segoe UI Emoji"/>
          <w:b/>
          <w:bCs/>
          <w:lang w:val="en-AU"/>
        </w:rPr>
        <w:t>⚾</w:t>
      </w:r>
      <w:r w:rsidRPr="00D036E3">
        <w:rPr>
          <w:b/>
          <w:bCs/>
          <w:lang w:val="en-AU"/>
        </w:rPr>
        <w:t xml:space="preserve"> Knuckle Curve</w:t>
      </w:r>
    </w:p>
    <w:p w14:paraId="54521FCD" w14:textId="77777777" w:rsidR="00D036E3" w:rsidRPr="00D036E3" w:rsidRDefault="00D036E3" w:rsidP="00D036E3">
      <w:pPr>
        <w:numPr>
          <w:ilvl w:val="0"/>
          <w:numId w:val="32"/>
        </w:numPr>
        <w:rPr>
          <w:lang w:val="en-AU"/>
        </w:rPr>
      </w:pPr>
      <w:r w:rsidRPr="00D036E3">
        <w:rPr>
          <w:lang w:val="en-AU"/>
        </w:rPr>
        <w:t>Mix of slider tilt and curve drop.</w:t>
      </w:r>
    </w:p>
    <w:p w14:paraId="6D9ADED3" w14:textId="77777777" w:rsidR="00D036E3" w:rsidRPr="00D036E3" w:rsidRDefault="00D036E3" w:rsidP="00D036E3">
      <w:pPr>
        <w:numPr>
          <w:ilvl w:val="0"/>
          <w:numId w:val="32"/>
        </w:numPr>
        <w:rPr>
          <w:lang w:val="en-AU"/>
        </w:rPr>
      </w:pPr>
      <w:r w:rsidRPr="00D036E3">
        <w:rPr>
          <w:b/>
          <w:bCs/>
          <w:lang w:val="en-AU"/>
        </w:rPr>
        <w:t>Stuff:</w:t>
      </w:r>
      <w:r w:rsidRPr="00D036E3">
        <w:rPr>
          <w:lang w:val="en-AU"/>
        </w:rPr>
        <w:t xml:space="preserve"> High.</w:t>
      </w:r>
    </w:p>
    <w:p w14:paraId="69633F4F" w14:textId="77777777" w:rsidR="00D036E3" w:rsidRPr="00D036E3" w:rsidRDefault="00D036E3" w:rsidP="00D036E3">
      <w:pPr>
        <w:numPr>
          <w:ilvl w:val="0"/>
          <w:numId w:val="32"/>
        </w:numPr>
        <w:rPr>
          <w:lang w:val="en-AU"/>
        </w:rPr>
      </w:pPr>
      <w:r w:rsidRPr="00D036E3">
        <w:rPr>
          <w:b/>
          <w:bCs/>
          <w:lang w:val="en-AU"/>
        </w:rPr>
        <w:t>Movement:</w:t>
      </w:r>
      <w:r w:rsidRPr="00D036E3">
        <w:rPr>
          <w:lang w:val="en-AU"/>
        </w:rPr>
        <w:t xml:space="preserve"> Moderate-high.</w:t>
      </w:r>
    </w:p>
    <w:p w14:paraId="1F80A0E1" w14:textId="77777777" w:rsidR="00D036E3" w:rsidRPr="00D036E3" w:rsidRDefault="00D036E3" w:rsidP="00D036E3">
      <w:pPr>
        <w:numPr>
          <w:ilvl w:val="0"/>
          <w:numId w:val="32"/>
        </w:numPr>
        <w:rPr>
          <w:lang w:val="en-AU"/>
        </w:rPr>
      </w:pPr>
      <w:r w:rsidRPr="00D036E3">
        <w:rPr>
          <w:b/>
          <w:bCs/>
          <w:lang w:val="en-AU"/>
        </w:rPr>
        <w:t>Control:</w:t>
      </w:r>
      <w:r w:rsidRPr="00D036E3">
        <w:rPr>
          <w:lang w:val="en-AU"/>
        </w:rPr>
        <w:t xml:space="preserve"> Low-medium.</w:t>
      </w:r>
    </w:p>
    <w:p w14:paraId="24A88FC9" w14:textId="77777777" w:rsidR="00D036E3" w:rsidRPr="00D036E3" w:rsidRDefault="00D036E3" w:rsidP="00D036E3">
      <w:pPr>
        <w:numPr>
          <w:ilvl w:val="0"/>
          <w:numId w:val="32"/>
        </w:numPr>
        <w:rPr>
          <w:lang w:val="en-AU"/>
        </w:rPr>
      </w:pPr>
      <w:r w:rsidRPr="00D036E3">
        <w:rPr>
          <w:b/>
          <w:bCs/>
          <w:lang w:val="en-AU"/>
        </w:rPr>
        <w:t>Stat Effects:</w:t>
      </w:r>
      <w:r w:rsidRPr="00D036E3">
        <w:rPr>
          <w:lang w:val="en-AU"/>
        </w:rPr>
        <w:t xml:space="preserve"> More whiffs, riskier location.</w:t>
      </w:r>
    </w:p>
    <w:p w14:paraId="71A0E6C3" w14:textId="77777777" w:rsidR="00D036E3" w:rsidRPr="00D036E3" w:rsidRDefault="00D036E3" w:rsidP="00D036E3">
      <w:pPr>
        <w:numPr>
          <w:ilvl w:val="0"/>
          <w:numId w:val="32"/>
        </w:numPr>
        <w:rPr>
          <w:lang w:val="en-AU"/>
        </w:rPr>
      </w:pPr>
      <w:r w:rsidRPr="00D036E3">
        <w:rPr>
          <w:b/>
          <w:bCs/>
          <w:lang w:val="en-AU"/>
        </w:rPr>
        <w:lastRenderedPageBreak/>
        <w:t>Best Partners:</w:t>
      </w:r>
      <w:r w:rsidRPr="00D036E3">
        <w:rPr>
          <w:lang w:val="en-AU"/>
        </w:rPr>
        <w:t xml:space="preserve"> Fastball or Changeup.</w:t>
      </w:r>
    </w:p>
    <w:p w14:paraId="44C1B163" w14:textId="77777777" w:rsidR="00D036E3" w:rsidRPr="00D036E3" w:rsidRDefault="00D036E3" w:rsidP="00D036E3">
      <w:pPr>
        <w:rPr>
          <w:lang w:val="en-AU"/>
        </w:rPr>
      </w:pPr>
      <w:r w:rsidRPr="00D036E3">
        <w:rPr>
          <w:lang w:val="en-AU"/>
        </w:rPr>
        <w:pict w14:anchorId="567C6747">
          <v:rect id="_x0000_i1765" style="width:0;height:1.5pt" o:hralign="center" o:hrstd="t" o:hr="t" fillcolor="#a0a0a0" stroked="f"/>
        </w:pict>
      </w:r>
    </w:p>
    <w:p w14:paraId="55BF0831" w14:textId="77777777" w:rsidR="00D036E3" w:rsidRPr="00D036E3" w:rsidRDefault="00D036E3" w:rsidP="00D036E3">
      <w:pPr>
        <w:rPr>
          <w:b/>
          <w:bCs/>
          <w:lang w:val="en-AU"/>
        </w:rPr>
      </w:pPr>
      <w:r w:rsidRPr="00D036E3">
        <w:rPr>
          <w:rFonts w:ascii="Segoe UI Emoji" w:hAnsi="Segoe UI Emoji" w:cs="Segoe UI Emoji"/>
          <w:b/>
          <w:bCs/>
          <w:lang w:val="en-AU"/>
        </w:rPr>
        <w:t>🟠</w:t>
      </w:r>
      <w:r w:rsidRPr="00D036E3">
        <w:rPr>
          <w:b/>
          <w:bCs/>
          <w:lang w:val="en-AU"/>
        </w:rPr>
        <w:t xml:space="preserve"> 3. Off-Speed and Specialty Pitches</w:t>
      </w:r>
    </w:p>
    <w:p w14:paraId="1CAA28DA" w14:textId="77777777" w:rsidR="00D036E3" w:rsidRPr="00D036E3" w:rsidRDefault="00D036E3" w:rsidP="00D036E3">
      <w:pPr>
        <w:rPr>
          <w:lang w:val="en-AU"/>
        </w:rPr>
      </w:pPr>
      <w:r w:rsidRPr="00D036E3">
        <w:rPr>
          <w:lang w:val="en-AU"/>
        </w:rPr>
        <w:t>These are your disruptors — the pitches that punish timing and hide intent.</w:t>
      </w:r>
    </w:p>
    <w:p w14:paraId="46EDFFFF" w14:textId="77777777" w:rsidR="00D036E3" w:rsidRPr="00D036E3" w:rsidRDefault="00D036E3" w:rsidP="00D036E3">
      <w:pPr>
        <w:rPr>
          <w:b/>
          <w:bCs/>
          <w:lang w:val="en-AU"/>
        </w:rPr>
      </w:pPr>
      <w:r w:rsidRPr="00D036E3">
        <w:rPr>
          <w:rFonts w:ascii="Segoe UI Emoji" w:hAnsi="Segoe UI Emoji" w:cs="Segoe UI Emoji"/>
          <w:b/>
          <w:bCs/>
          <w:lang w:val="en-AU"/>
        </w:rPr>
        <w:t>⚾</w:t>
      </w:r>
      <w:r w:rsidRPr="00D036E3">
        <w:rPr>
          <w:b/>
          <w:bCs/>
          <w:lang w:val="en-AU"/>
        </w:rPr>
        <w:t xml:space="preserve"> Changeup</w:t>
      </w:r>
    </w:p>
    <w:p w14:paraId="3382BA72" w14:textId="77777777" w:rsidR="00D036E3" w:rsidRPr="00D036E3" w:rsidRDefault="00D036E3" w:rsidP="00D036E3">
      <w:pPr>
        <w:numPr>
          <w:ilvl w:val="0"/>
          <w:numId w:val="33"/>
        </w:numPr>
        <w:rPr>
          <w:lang w:val="en-AU"/>
        </w:rPr>
      </w:pPr>
      <w:r w:rsidRPr="00D036E3">
        <w:rPr>
          <w:lang w:val="en-AU"/>
        </w:rPr>
        <w:t>Fastball mimic, slower speed.</w:t>
      </w:r>
    </w:p>
    <w:p w14:paraId="393774F7" w14:textId="77777777" w:rsidR="00D036E3" w:rsidRPr="00D036E3" w:rsidRDefault="00D036E3" w:rsidP="00D036E3">
      <w:pPr>
        <w:numPr>
          <w:ilvl w:val="0"/>
          <w:numId w:val="33"/>
        </w:numPr>
        <w:rPr>
          <w:lang w:val="en-AU"/>
        </w:rPr>
      </w:pPr>
      <w:r w:rsidRPr="00D036E3">
        <w:rPr>
          <w:b/>
          <w:bCs/>
          <w:lang w:val="en-AU"/>
        </w:rPr>
        <w:t>Stuff:</w:t>
      </w:r>
      <w:r w:rsidRPr="00D036E3">
        <w:rPr>
          <w:lang w:val="en-AU"/>
        </w:rPr>
        <w:t xml:space="preserve"> Moderate.</w:t>
      </w:r>
    </w:p>
    <w:p w14:paraId="1F8F017F" w14:textId="77777777" w:rsidR="00D036E3" w:rsidRPr="00D036E3" w:rsidRDefault="00D036E3" w:rsidP="00D036E3">
      <w:pPr>
        <w:numPr>
          <w:ilvl w:val="0"/>
          <w:numId w:val="33"/>
        </w:numPr>
        <w:rPr>
          <w:lang w:val="en-AU"/>
        </w:rPr>
      </w:pPr>
      <w:r w:rsidRPr="00D036E3">
        <w:rPr>
          <w:b/>
          <w:bCs/>
          <w:lang w:val="en-AU"/>
        </w:rPr>
        <w:t>Movement:</w:t>
      </w:r>
      <w:r w:rsidRPr="00D036E3">
        <w:rPr>
          <w:lang w:val="en-AU"/>
        </w:rPr>
        <w:t xml:space="preserve"> High (sink/run).</w:t>
      </w:r>
    </w:p>
    <w:p w14:paraId="4C392FD7" w14:textId="77777777" w:rsidR="00D036E3" w:rsidRPr="00D036E3" w:rsidRDefault="00D036E3" w:rsidP="00D036E3">
      <w:pPr>
        <w:numPr>
          <w:ilvl w:val="0"/>
          <w:numId w:val="33"/>
        </w:numPr>
        <w:rPr>
          <w:lang w:val="en-AU"/>
        </w:rPr>
      </w:pPr>
      <w:r w:rsidRPr="00D036E3">
        <w:rPr>
          <w:b/>
          <w:bCs/>
          <w:lang w:val="en-AU"/>
        </w:rPr>
        <w:t>Control:</w:t>
      </w:r>
      <w:r w:rsidRPr="00D036E3">
        <w:rPr>
          <w:lang w:val="en-AU"/>
        </w:rPr>
        <w:t xml:space="preserve"> High (command critical).</w:t>
      </w:r>
    </w:p>
    <w:p w14:paraId="48ED289E" w14:textId="77777777" w:rsidR="00D036E3" w:rsidRPr="00D036E3" w:rsidRDefault="00D036E3" w:rsidP="00D036E3">
      <w:pPr>
        <w:numPr>
          <w:ilvl w:val="0"/>
          <w:numId w:val="33"/>
        </w:numPr>
        <w:rPr>
          <w:lang w:val="en-AU"/>
        </w:rPr>
      </w:pPr>
      <w:r w:rsidRPr="00D036E3">
        <w:rPr>
          <w:b/>
          <w:bCs/>
          <w:lang w:val="en-AU"/>
        </w:rPr>
        <w:t>Stat Effects:</w:t>
      </w:r>
      <w:r w:rsidRPr="00D036E3">
        <w:rPr>
          <w:lang w:val="en-AU"/>
        </w:rPr>
        <w:t xml:space="preserve"> Lowers BABIP, boosts GB%.</w:t>
      </w:r>
    </w:p>
    <w:p w14:paraId="4D3C0340" w14:textId="77777777" w:rsidR="00D036E3" w:rsidRPr="00D036E3" w:rsidRDefault="00D036E3" w:rsidP="00D036E3">
      <w:pPr>
        <w:numPr>
          <w:ilvl w:val="0"/>
          <w:numId w:val="33"/>
        </w:numPr>
        <w:rPr>
          <w:lang w:val="en-AU"/>
        </w:rPr>
      </w:pPr>
      <w:r w:rsidRPr="00D036E3">
        <w:rPr>
          <w:b/>
          <w:bCs/>
          <w:lang w:val="en-AU"/>
        </w:rPr>
        <w:t>Best Partners:</w:t>
      </w:r>
      <w:r w:rsidRPr="00D036E3">
        <w:rPr>
          <w:lang w:val="en-AU"/>
        </w:rPr>
        <w:t xml:space="preserve"> 4-Seam or Cutter.</w:t>
      </w:r>
    </w:p>
    <w:p w14:paraId="12557D87" w14:textId="77777777" w:rsidR="00D036E3" w:rsidRPr="00D036E3" w:rsidRDefault="00D036E3" w:rsidP="00D036E3">
      <w:pPr>
        <w:numPr>
          <w:ilvl w:val="0"/>
          <w:numId w:val="33"/>
        </w:numPr>
        <w:rPr>
          <w:lang w:val="en-AU"/>
        </w:rPr>
      </w:pPr>
      <w:r w:rsidRPr="00D036E3">
        <w:rPr>
          <w:b/>
          <w:bCs/>
          <w:lang w:val="en-AU"/>
        </w:rPr>
        <w:t>Role:</w:t>
      </w:r>
      <w:r w:rsidRPr="00D036E3">
        <w:rPr>
          <w:lang w:val="en-AU"/>
        </w:rPr>
        <w:t xml:space="preserve"> Keeps opposite-hand hitters honest, bridges Stuff to Movement.</w:t>
      </w:r>
    </w:p>
    <w:p w14:paraId="74BD5E42" w14:textId="77777777" w:rsidR="00D036E3" w:rsidRPr="00D036E3" w:rsidRDefault="00D036E3" w:rsidP="00D036E3">
      <w:pPr>
        <w:rPr>
          <w:b/>
          <w:bCs/>
          <w:lang w:val="en-AU"/>
        </w:rPr>
      </w:pPr>
      <w:r w:rsidRPr="00D036E3">
        <w:rPr>
          <w:rFonts w:ascii="Segoe UI Emoji" w:hAnsi="Segoe UI Emoji" w:cs="Segoe UI Emoji"/>
          <w:b/>
          <w:bCs/>
          <w:lang w:val="en-AU"/>
        </w:rPr>
        <w:t>⚾</w:t>
      </w:r>
      <w:r w:rsidRPr="00D036E3">
        <w:rPr>
          <w:b/>
          <w:bCs/>
          <w:lang w:val="en-AU"/>
        </w:rPr>
        <w:t xml:space="preserve"> Splitter</w:t>
      </w:r>
    </w:p>
    <w:p w14:paraId="1FD60F5A" w14:textId="77777777" w:rsidR="00D036E3" w:rsidRPr="00D036E3" w:rsidRDefault="00D036E3" w:rsidP="00D036E3">
      <w:pPr>
        <w:numPr>
          <w:ilvl w:val="0"/>
          <w:numId w:val="34"/>
        </w:numPr>
        <w:rPr>
          <w:lang w:val="en-AU"/>
        </w:rPr>
      </w:pPr>
      <w:r w:rsidRPr="00D036E3">
        <w:rPr>
          <w:lang w:val="en-AU"/>
        </w:rPr>
        <w:t>Harder forkball, sudden late dive.</w:t>
      </w:r>
    </w:p>
    <w:p w14:paraId="7217AF75" w14:textId="77777777" w:rsidR="00D036E3" w:rsidRPr="00D036E3" w:rsidRDefault="00D036E3" w:rsidP="00D036E3">
      <w:pPr>
        <w:numPr>
          <w:ilvl w:val="0"/>
          <w:numId w:val="34"/>
        </w:numPr>
        <w:rPr>
          <w:lang w:val="en-AU"/>
        </w:rPr>
      </w:pPr>
      <w:r w:rsidRPr="00D036E3">
        <w:rPr>
          <w:b/>
          <w:bCs/>
          <w:lang w:val="en-AU"/>
        </w:rPr>
        <w:t>Stuff:</w:t>
      </w:r>
      <w:r w:rsidRPr="00D036E3">
        <w:rPr>
          <w:lang w:val="en-AU"/>
        </w:rPr>
        <w:t xml:space="preserve"> High (chase pitch).</w:t>
      </w:r>
    </w:p>
    <w:p w14:paraId="11B30B73" w14:textId="77777777" w:rsidR="00D036E3" w:rsidRPr="00D036E3" w:rsidRDefault="00D036E3" w:rsidP="00D036E3">
      <w:pPr>
        <w:numPr>
          <w:ilvl w:val="0"/>
          <w:numId w:val="34"/>
        </w:numPr>
        <w:rPr>
          <w:lang w:val="en-AU"/>
        </w:rPr>
      </w:pPr>
      <w:r w:rsidRPr="00D036E3">
        <w:rPr>
          <w:b/>
          <w:bCs/>
          <w:lang w:val="en-AU"/>
        </w:rPr>
        <w:t>Movement:</w:t>
      </w:r>
      <w:r w:rsidRPr="00D036E3">
        <w:rPr>
          <w:lang w:val="en-AU"/>
        </w:rPr>
        <w:t xml:space="preserve"> High (downward).</w:t>
      </w:r>
    </w:p>
    <w:p w14:paraId="1CCAFCA4" w14:textId="77777777" w:rsidR="00D036E3" w:rsidRPr="00D036E3" w:rsidRDefault="00D036E3" w:rsidP="00D036E3">
      <w:pPr>
        <w:numPr>
          <w:ilvl w:val="0"/>
          <w:numId w:val="34"/>
        </w:numPr>
        <w:rPr>
          <w:lang w:val="en-AU"/>
        </w:rPr>
      </w:pPr>
      <w:r w:rsidRPr="00D036E3">
        <w:rPr>
          <w:b/>
          <w:bCs/>
          <w:lang w:val="en-AU"/>
        </w:rPr>
        <w:t>Control:</w:t>
      </w:r>
      <w:r w:rsidRPr="00D036E3">
        <w:rPr>
          <w:lang w:val="en-AU"/>
        </w:rPr>
        <w:t xml:space="preserve"> Low-medium.</w:t>
      </w:r>
    </w:p>
    <w:p w14:paraId="324AEC75" w14:textId="77777777" w:rsidR="00D036E3" w:rsidRPr="00D036E3" w:rsidRDefault="00D036E3" w:rsidP="00D036E3">
      <w:pPr>
        <w:numPr>
          <w:ilvl w:val="0"/>
          <w:numId w:val="34"/>
        </w:numPr>
        <w:rPr>
          <w:lang w:val="en-AU"/>
        </w:rPr>
      </w:pPr>
      <w:r w:rsidRPr="00D036E3">
        <w:rPr>
          <w:b/>
          <w:bCs/>
          <w:lang w:val="en-AU"/>
        </w:rPr>
        <w:t>Stat Effects:</w:t>
      </w:r>
      <w:r w:rsidRPr="00D036E3">
        <w:rPr>
          <w:lang w:val="en-AU"/>
        </w:rPr>
        <w:t xml:space="preserve"> K/9 ↑, HR/9 ↓, BB/9 volatility ↑.</w:t>
      </w:r>
    </w:p>
    <w:p w14:paraId="7F5E05EA" w14:textId="77777777" w:rsidR="00D036E3" w:rsidRPr="00D036E3" w:rsidRDefault="00D036E3" w:rsidP="00D036E3">
      <w:pPr>
        <w:numPr>
          <w:ilvl w:val="0"/>
          <w:numId w:val="34"/>
        </w:numPr>
        <w:rPr>
          <w:lang w:val="en-AU"/>
        </w:rPr>
      </w:pPr>
      <w:r w:rsidRPr="00D036E3">
        <w:rPr>
          <w:b/>
          <w:bCs/>
          <w:lang w:val="en-AU"/>
        </w:rPr>
        <w:t>Best Partners:</w:t>
      </w:r>
      <w:r w:rsidRPr="00D036E3">
        <w:rPr>
          <w:lang w:val="en-AU"/>
        </w:rPr>
        <w:t xml:space="preserve"> Fastball/Slider combo.</w:t>
      </w:r>
    </w:p>
    <w:p w14:paraId="5515D1CD" w14:textId="77777777" w:rsidR="00D036E3" w:rsidRPr="00D036E3" w:rsidRDefault="00D036E3" w:rsidP="00D036E3">
      <w:pPr>
        <w:numPr>
          <w:ilvl w:val="0"/>
          <w:numId w:val="34"/>
        </w:numPr>
        <w:rPr>
          <w:lang w:val="en-AU"/>
        </w:rPr>
      </w:pPr>
      <w:r w:rsidRPr="00D036E3">
        <w:rPr>
          <w:b/>
          <w:bCs/>
          <w:lang w:val="en-AU"/>
        </w:rPr>
        <w:t>Role:</w:t>
      </w:r>
      <w:r w:rsidRPr="00D036E3">
        <w:rPr>
          <w:lang w:val="en-AU"/>
        </w:rPr>
        <w:t xml:space="preserve"> Finisher, swing-and-miss machine.</w:t>
      </w:r>
    </w:p>
    <w:p w14:paraId="411E7F9D" w14:textId="77777777" w:rsidR="00D036E3" w:rsidRPr="00D036E3" w:rsidRDefault="00D036E3" w:rsidP="00D036E3">
      <w:pPr>
        <w:rPr>
          <w:b/>
          <w:bCs/>
          <w:lang w:val="en-AU"/>
        </w:rPr>
      </w:pPr>
      <w:r w:rsidRPr="00D036E3">
        <w:rPr>
          <w:rFonts w:ascii="Segoe UI Emoji" w:hAnsi="Segoe UI Emoji" w:cs="Segoe UI Emoji"/>
          <w:b/>
          <w:bCs/>
          <w:lang w:val="en-AU"/>
        </w:rPr>
        <w:t>⚾</w:t>
      </w:r>
      <w:r w:rsidRPr="00D036E3">
        <w:rPr>
          <w:b/>
          <w:bCs/>
          <w:lang w:val="en-AU"/>
        </w:rPr>
        <w:t xml:space="preserve"> Forkball</w:t>
      </w:r>
    </w:p>
    <w:p w14:paraId="4A127137" w14:textId="77777777" w:rsidR="00D036E3" w:rsidRPr="00D036E3" w:rsidRDefault="00D036E3" w:rsidP="00D036E3">
      <w:pPr>
        <w:numPr>
          <w:ilvl w:val="0"/>
          <w:numId w:val="35"/>
        </w:numPr>
        <w:rPr>
          <w:lang w:val="en-AU"/>
        </w:rPr>
      </w:pPr>
      <w:r w:rsidRPr="00D036E3">
        <w:rPr>
          <w:lang w:val="en-AU"/>
        </w:rPr>
        <w:t>Slower than splitter, tumbling drop.</w:t>
      </w:r>
    </w:p>
    <w:p w14:paraId="408E3A40" w14:textId="77777777" w:rsidR="00D036E3" w:rsidRPr="00D036E3" w:rsidRDefault="00D036E3" w:rsidP="00D036E3">
      <w:pPr>
        <w:numPr>
          <w:ilvl w:val="0"/>
          <w:numId w:val="35"/>
        </w:numPr>
        <w:rPr>
          <w:lang w:val="en-AU"/>
        </w:rPr>
      </w:pPr>
      <w:r w:rsidRPr="00D036E3">
        <w:rPr>
          <w:b/>
          <w:bCs/>
          <w:lang w:val="en-AU"/>
        </w:rPr>
        <w:t>Stuff:</w:t>
      </w:r>
      <w:r w:rsidRPr="00D036E3">
        <w:rPr>
          <w:lang w:val="en-AU"/>
        </w:rPr>
        <w:t xml:space="preserve"> Low-medium.</w:t>
      </w:r>
    </w:p>
    <w:p w14:paraId="2B5D78FA" w14:textId="77777777" w:rsidR="00D036E3" w:rsidRPr="00D036E3" w:rsidRDefault="00D036E3" w:rsidP="00D036E3">
      <w:pPr>
        <w:numPr>
          <w:ilvl w:val="0"/>
          <w:numId w:val="35"/>
        </w:numPr>
        <w:rPr>
          <w:lang w:val="en-AU"/>
        </w:rPr>
      </w:pPr>
      <w:r w:rsidRPr="00D036E3">
        <w:rPr>
          <w:b/>
          <w:bCs/>
          <w:lang w:val="en-AU"/>
        </w:rPr>
        <w:t>Movement:</w:t>
      </w:r>
      <w:r w:rsidRPr="00D036E3">
        <w:rPr>
          <w:lang w:val="en-AU"/>
        </w:rPr>
        <w:t xml:space="preserve"> High.</w:t>
      </w:r>
    </w:p>
    <w:p w14:paraId="3BF6CC7D" w14:textId="77777777" w:rsidR="00D036E3" w:rsidRPr="00D036E3" w:rsidRDefault="00D036E3" w:rsidP="00D036E3">
      <w:pPr>
        <w:numPr>
          <w:ilvl w:val="0"/>
          <w:numId w:val="35"/>
        </w:numPr>
        <w:rPr>
          <w:lang w:val="en-AU"/>
        </w:rPr>
      </w:pPr>
      <w:r w:rsidRPr="00D036E3">
        <w:rPr>
          <w:b/>
          <w:bCs/>
          <w:lang w:val="en-AU"/>
        </w:rPr>
        <w:t>Control:</w:t>
      </w:r>
      <w:r w:rsidRPr="00D036E3">
        <w:rPr>
          <w:lang w:val="en-AU"/>
        </w:rPr>
        <w:t xml:space="preserve"> Low.</w:t>
      </w:r>
    </w:p>
    <w:p w14:paraId="060F9DB2" w14:textId="77777777" w:rsidR="00D036E3" w:rsidRPr="00D036E3" w:rsidRDefault="00D036E3" w:rsidP="00D036E3">
      <w:pPr>
        <w:numPr>
          <w:ilvl w:val="0"/>
          <w:numId w:val="35"/>
        </w:numPr>
        <w:rPr>
          <w:lang w:val="en-AU"/>
        </w:rPr>
      </w:pPr>
      <w:r w:rsidRPr="00D036E3">
        <w:rPr>
          <w:b/>
          <w:bCs/>
          <w:lang w:val="en-AU"/>
        </w:rPr>
        <w:t>Stat Effects:</w:t>
      </w:r>
      <w:r w:rsidRPr="00D036E3">
        <w:rPr>
          <w:lang w:val="en-AU"/>
        </w:rPr>
        <w:t xml:space="preserve"> Grounder magnet, fewer Ks.</w:t>
      </w:r>
    </w:p>
    <w:p w14:paraId="202177AE" w14:textId="77777777" w:rsidR="00D036E3" w:rsidRPr="00D036E3" w:rsidRDefault="00D036E3" w:rsidP="00D036E3">
      <w:pPr>
        <w:numPr>
          <w:ilvl w:val="0"/>
          <w:numId w:val="35"/>
        </w:numPr>
        <w:rPr>
          <w:lang w:val="en-AU"/>
        </w:rPr>
      </w:pPr>
      <w:r w:rsidRPr="00D036E3">
        <w:rPr>
          <w:b/>
          <w:bCs/>
          <w:lang w:val="en-AU"/>
        </w:rPr>
        <w:lastRenderedPageBreak/>
        <w:t>Best Partners:</w:t>
      </w:r>
      <w:r w:rsidRPr="00D036E3">
        <w:rPr>
          <w:lang w:val="en-AU"/>
        </w:rPr>
        <w:t xml:space="preserve"> 2-Seam or Curve.</w:t>
      </w:r>
    </w:p>
    <w:p w14:paraId="3EF902A9" w14:textId="77777777" w:rsidR="00D036E3" w:rsidRPr="00D036E3" w:rsidRDefault="00D036E3" w:rsidP="00D036E3">
      <w:pPr>
        <w:numPr>
          <w:ilvl w:val="0"/>
          <w:numId w:val="35"/>
        </w:numPr>
        <w:rPr>
          <w:lang w:val="en-AU"/>
        </w:rPr>
      </w:pPr>
      <w:r w:rsidRPr="00D036E3">
        <w:rPr>
          <w:b/>
          <w:bCs/>
          <w:lang w:val="en-AU"/>
        </w:rPr>
        <w:t>Role:</w:t>
      </w:r>
      <w:r w:rsidRPr="00D036E3">
        <w:rPr>
          <w:lang w:val="en-AU"/>
        </w:rPr>
        <w:t xml:space="preserve"> “Contact manager’s changeup.”</w:t>
      </w:r>
    </w:p>
    <w:p w14:paraId="71E7ECED" w14:textId="77777777" w:rsidR="00D036E3" w:rsidRPr="00D036E3" w:rsidRDefault="00D036E3" w:rsidP="00D036E3">
      <w:pPr>
        <w:rPr>
          <w:lang w:val="en-AU"/>
        </w:rPr>
      </w:pPr>
      <w:r w:rsidRPr="00D036E3">
        <w:rPr>
          <w:lang w:val="en-AU"/>
        </w:rPr>
        <w:pict w14:anchorId="7D92E555">
          <v:rect id="_x0000_i1766" style="width:0;height:1.5pt" o:hralign="center" o:hrstd="t" o:hr="t" fillcolor="#a0a0a0" stroked="f"/>
        </w:pict>
      </w:r>
    </w:p>
    <w:p w14:paraId="697930A3" w14:textId="77777777" w:rsidR="00D036E3" w:rsidRPr="00D036E3" w:rsidRDefault="00D036E3" w:rsidP="00D036E3">
      <w:pPr>
        <w:rPr>
          <w:b/>
          <w:bCs/>
          <w:lang w:val="en-AU"/>
        </w:rPr>
      </w:pPr>
      <w:r w:rsidRPr="00D036E3">
        <w:rPr>
          <w:rFonts w:ascii="Segoe UI Emoji" w:hAnsi="Segoe UI Emoji" w:cs="Segoe UI Emoji"/>
          <w:b/>
          <w:bCs/>
          <w:lang w:val="en-AU"/>
        </w:rPr>
        <w:t>⚫</w:t>
      </w:r>
      <w:r w:rsidRPr="00D036E3">
        <w:rPr>
          <w:b/>
          <w:bCs/>
          <w:lang w:val="en-AU"/>
        </w:rPr>
        <w:t xml:space="preserve"> 4. Oddballs and Hybrids</w:t>
      </w:r>
    </w:p>
    <w:p w14:paraId="694BD6D2" w14:textId="77777777" w:rsidR="00D036E3" w:rsidRPr="00D036E3" w:rsidRDefault="00D036E3" w:rsidP="00D036E3">
      <w:pPr>
        <w:rPr>
          <w:b/>
          <w:bCs/>
          <w:lang w:val="en-AU"/>
        </w:rPr>
      </w:pPr>
      <w:r w:rsidRPr="00D036E3">
        <w:rPr>
          <w:rFonts w:ascii="Segoe UI Emoji" w:hAnsi="Segoe UI Emoji" w:cs="Segoe UI Emoji"/>
          <w:b/>
          <w:bCs/>
          <w:lang w:val="en-AU"/>
        </w:rPr>
        <w:t>⚾</w:t>
      </w:r>
      <w:r w:rsidRPr="00D036E3">
        <w:rPr>
          <w:b/>
          <w:bCs/>
          <w:lang w:val="en-AU"/>
        </w:rPr>
        <w:t xml:space="preserve"> Screwball</w:t>
      </w:r>
    </w:p>
    <w:p w14:paraId="1D7D2EED" w14:textId="77777777" w:rsidR="00D036E3" w:rsidRPr="00D036E3" w:rsidRDefault="00D036E3" w:rsidP="00D036E3">
      <w:pPr>
        <w:numPr>
          <w:ilvl w:val="0"/>
          <w:numId w:val="36"/>
        </w:numPr>
        <w:rPr>
          <w:lang w:val="en-AU"/>
        </w:rPr>
      </w:pPr>
      <w:r w:rsidRPr="00D036E3">
        <w:rPr>
          <w:lang w:val="en-AU"/>
        </w:rPr>
        <w:t>Reverse-breaking changeup; fades opposite direction.</w:t>
      </w:r>
    </w:p>
    <w:p w14:paraId="667DFE81" w14:textId="77777777" w:rsidR="00D036E3" w:rsidRPr="00D036E3" w:rsidRDefault="00D036E3" w:rsidP="00D036E3">
      <w:pPr>
        <w:numPr>
          <w:ilvl w:val="0"/>
          <w:numId w:val="36"/>
        </w:numPr>
        <w:rPr>
          <w:lang w:val="en-AU"/>
        </w:rPr>
      </w:pPr>
      <w:r w:rsidRPr="00D036E3">
        <w:rPr>
          <w:b/>
          <w:bCs/>
          <w:lang w:val="en-AU"/>
        </w:rPr>
        <w:t>Stuff:</w:t>
      </w:r>
      <w:r w:rsidRPr="00D036E3">
        <w:rPr>
          <w:lang w:val="en-AU"/>
        </w:rPr>
        <w:t xml:space="preserve"> Medium-high.</w:t>
      </w:r>
    </w:p>
    <w:p w14:paraId="0A9994DA" w14:textId="77777777" w:rsidR="00D036E3" w:rsidRPr="00D036E3" w:rsidRDefault="00D036E3" w:rsidP="00D036E3">
      <w:pPr>
        <w:numPr>
          <w:ilvl w:val="0"/>
          <w:numId w:val="36"/>
        </w:numPr>
        <w:rPr>
          <w:lang w:val="en-AU"/>
        </w:rPr>
      </w:pPr>
      <w:r w:rsidRPr="00D036E3">
        <w:rPr>
          <w:b/>
          <w:bCs/>
          <w:lang w:val="en-AU"/>
        </w:rPr>
        <w:t>Movement:</w:t>
      </w:r>
      <w:r w:rsidRPr="00D036E3">
        <w:rPr>
          <w:lang w:val="en-AU"/>
        </w:rPr>
        <w:t xml:space="preserve"> High (horizontal dive).</w:t>
      </w:r>
    </w:p>
    <w:p w14:paraId="40F01795" w14:textId="77777777" w:rsidR="00D036E3" w:rsidRPr="00D036E3" w:rsidRDefault="00D036E3" w:rsidP="00D036E3">
      <w:pPr>
        <w:numPr>
          <w:ilvl w:val="0"/>
          <w:numId w:val="36"/>
        </w:numPr>
        <w:rPr>
          <w:lang w:val="en-AU"/>
        </w:rPr>
      </w:pPr>
      <w:r w:rsidRPr="00D036E3">
        <w:rPr>
          <w:b/>
          <w:bCs/>
          <w:lang w:val="en-AU"/>
        </w:rPr>
        <w:t>Control:</w:t>
      </w:r>
      <w:r w:rsidRPr="00D036E3">
        <w:rPr>
          <w:lang w:val="en-AU"/>
        </w:rPr>
        <w:t xml:space="preserve"> Moderate.</w:t>
      </w:r>
    </w:p>
    <w:p w14:paraId="55C5854C" w14:textId="77777777" w:rsidR="00D036E3" w:rsidRPr="00D036E3" w:rsidRDefault="00D036E3" w:rsidP="00D036E3">
      <w:pPr>
        <w:numPr>
          <w:ilvl w:val="0"/>
          <w:numId w:val="36"/>
        </w:numPr>
        <w:rPr>
          <w:lang w:val="en-AU"/>
        </w:rPr>
      </w:pPr>
      <w:r w:rsidRPr="00D036E3">
        <w:rPr>
          <w:b/>
          <w:bCs/>
          <w:lang w:val="en-AU"/>
        </w:rPr>
        <w:t>Best Partners:</w:t>
      </w:r>
      <w:r w:rsidRPr="00D036E3">
        <w:rPr>
          <w:lang w:val="en-AU"/>
        </w:rPr>
        <w:t xml:space="preserve"> 2-Seam or Fastball.</w:t>
      </w:r>
    </w:p>
    <w:p w14:paraId="15978A1B" w14:textId="77777777" w:rsidR="00D036E3" w:rsidRPr="00D036E3" w:rsidRDefault="00D036E3" w:rsidP="00D036E3">
      <w:pPr>
        <w:numPr>
          <w:ilvl w:val="0"/>
          <w:numId w:val="36"/>
        </w:numPr>
        <w:rPr>
          <w:lang w:val="en-AU"/>
        </w:rPr>
      </w:pPr>
      <w:r w:rsidRPr="00D036E3">
        <w:rPr>
          <w:b/>
          <w:bCs/>
          <w:lang w:val="en-AU"/>
        </w:rPr>
        <w:t>Role:</w:t>
      </w:r>
      <w:r w:rsidRPr="00D036E3">
        <w:rPr>
          <w:lang w:val="en-AU"/>
        </w:rPr>
        <w:t xml:space="preserve"> Neutralizes opposite-handed hitters.</w:t>
      </w:r>
    </w:p>
    <w:p w14:paraId="7199EAF3" w14:textId="77777777" w:rsidR="00D036E3" w:rsidRPr="00D036E3" w:rsidRDefault="00D036E3" w:rsidP="00D036E3">
      <w:pPr>
        <w:rPr>
          <w:b/>
          <w:bCs/>
          <w:lang w:val="en-AU"/>
        </w:rPr>
      </w:pPr>
      <w:r w:rsidRPr="00D036E3">
        <w:rPr>
          <w:rFonts w:ascii="Segoe UI Emoji" w:hAnsi="Segoe UI Emoji" w:cs="Segoe UI Emoji"/>
          <w:b/>
          <w:bCs/>
          <w:lang w:val="en-AU"/>
        </w:rPr>
        <w:t>⚾</w:t>
      </w:r>
      <w:r w:rsidRPr="00D036E3">
        <w:rPr>
          <w:b/>
          <w:bCs/>
          <w:lang w:val="en-AU"/>
        </w:rPr>
        <w:t xml:space="preserve"> Knuckleball</w:t>
      </w:r>
    </w:p>
    <w:p w14:paraId="38D74E82" w14:textId="77777777" w:rsidR="00D036E3" w:rsidRPr="00D036E3" w:rsidRDefault="00D036E3" w:rsidP="00D036E3">
      <w:pPr>
        <w:numPr>
          <w:ilvl w:val="0"/>
          <w:numId w:val="37"/>
        </w:numPr>
        <w:rPr>
          <w:lang w:val="en-AU"/>
        </w:rPr>
      </w:pPr>
      <w:r w:rsidRPr="00D036E3">
        <w:rPr>
          <w:lang w:val="en-AU"/>
        </w:rPr>
        <w:t>Near-spinless floater, chaos incarnate.</w:t>
      </w:r>
    </w:p>
    <w:p w14:paraId="36EBB029" w14:textId="77777777" w:rsidR="00D036E3" w:rsidRPr="00D036E3" w:rsidRDefault="00D036E3" w:rsidP="00D036E3">
      <w:pPr>
        <w:numPr>
          <w:ilvl w:val="0"/>
          <w:numId w:val="37"/>
        </w:numPr>
        <w:rPr>
          <w:lang w:val="en-AU"/>
        </w:rPr>
      </w:pPr>
      <w:r w:rsidRPr="00D036E3">
        <w:rPr>
          <w:b/>
          <w:bCs/>
          <w:lang w:val="en-AU"/>
        </w:rPr>
        <w:t>Stuff:</w:t>
      </w:r>
      <w:r w:rsidRPr="00D036E3">
        <w:rPr>
          <w:lang w:val="en-AU"/>
        </w:rPr>
        <w:t xml:space="preserve"> Unconventional — depends on deception.</w:t>
      </w:r>
    </w:p>
    <w:p w14:paraId="0AD1F40F" w14:textId="77777777" w:rsidR="00D036E3" w:rsidRPr="00D036E3" w:rsidRDefault="00D036E3" w:rsidP="00D036E3">
      <w:pPr>
        <w:numPr>
          <w:ilvl w:val="0"/>
          <w:numId w:val="37"/>
        </w:numPr>
        <w:rPr>
          <w:lang w:val="en-AU"/>
        </w:rPr>
      </w:pPr>
      <w:r w:rsidRPr="00D036E3">
        <w:rPr>
          <w:b/>
          <w:bCs/>
          <w:lang w:val="en-AU"/>
        </w:rPr>
        <w:t>Movement:</w:t>
      </w:r>
      <w:r w:rsidRPr="00D036E3">
        <w:rPr>
          <w:lang w:val="en-AU"/>
        </w:rPr>
        <w:t xml:space="preserve"> Extreme (unpredictable).</w:t>
      </w:r>
    </w:p>
    <w:p w14:paraId="338C8ACA" w14:textId="77777777" w:rsidR="00D036E3" w:rsidRPr="00D036E3" w:rsidRDefault="00D036E3" w:rsidP="00D036E3">
      <w:pPr>
        <w:numPr>
          <w:ilvl w:val="0"/>
          <w:numId w:val="37"/>
        </w:numPr>
        <w:rPr>
          <w:lang w:val="en-AU"/>
        </w:rPr>
      </w:pPr>
      <w:r w:rsidRPr="00D036E3">
        <w:rPr>
          <w:b/>
          <w:bCs/>
          <w:lang w:val="en-AU"/>
        </w:rPr>
        <w:t>Control:</w:t>
      </w:r>
      <w:r w:rsidRPr="00D036E3">
        <w:rPr>
          <w:lang w:val="en-AU"/>
        </w:rPr>
        <w:t xml:space="preserve"> Low.</w:t>
      </w:r>
    </w:p>
    <w:p w14:paraId="31B528B9" w14:textId="77777777" w:rsidR="00D036E3" w:rsidRPr="00D036E3" w:rsidRDefault="00D036E3" w:rsidP="00D036E3">
      <w:pPr>
        <w:numPr>
          <w:ilvl w:val="0"/>
          <w:numId w:val="37"/>
        </w:numPr>
        <w:rPr>
          <w:lang w:val="en-AU"/>
        </w:rPr>
      </w:pPr>
      <w:r w:rsidRPr="00D036E3">
        <w:rPr>
          <w:b/>
          <w:bCs/>
          <w:lang w:val="en-AU"/>
        </w:rPr>
        <w:t>Stat Effects:</w:t>
      </w:r>
      <w:r w:rsidRPr="00D036E3">
        <w:rPr>
          <w:lang w:val="en-AU"/>
        </w:rPr>
        <w:t xml:space="preserve"> Massive BABIP variance, low HR/9, volatile ERA.</w:t>
      </w:r>
    </w:p>
    <w:p w14:paraId="0DE803AC" w14:textId="77777777" w:rsidR="00D036E3" w:rsidRPr="00D036E3" w:rsidRDefault="00D036E3" w:rsidP="00D036E3">
      <w:pPr>
        <w:numPr>
          <w:ilvl w:val="0"/>
          <w:numId w:val="37"/>
        </w:numPr>
        <w:rPr>
          <w:lang w:val="en-AU"/>
        </w:rPr>
      </w:pPr>
      <w:r w:rsidRPr="00D036E3">
        <w:rPr>
          <w:b/>
          <w:bCs/>
          <w:lang w:val="en-AU"/>
        </w:rPr>
        <w:t>Best Partners:</w:t>
      </w:r>
      <w:r w:rsidRPr="00D036E3">
        <w:rPr>
          <w:lang w:val="en-AU"/>
        </w:rPr>
        <w:t xml:space="preserve"> Maybe a slow curve — nothing else.</w:t>
      </w:r>
    </w:p>
    <w:p w14:paraId="18E19562" w14:textId="77777777" w:rsidR="00D036E3" w:rsidRPr="00D036E3" w:rsidRDefault="00D036E3" w:rsidP="00D036E3">
      <w:pPr>
        <w:numPr>
          <w:ilvl w:val="0"/>
          <w:numId w:val="37"/>
        </w:numPr>
        <w:rPr>
          <w:lang w:val="en-AU"/>
        </w:rPr>
      </w:pPr>
      <w:r w:rsidRPr="00D036E3">
        <w:rPr>
          <w:b/>
          <w:bCs/>
          <w:lang w:val="en-AU"/>
        </w:rPr>
        <w:t>Role:</w:t>
      </w:r>
      <w:r w:rsidRPr="00D036E3">
        <w:rPr>
          <w:lang w:val="en-AU"/>
        </w:rPr>
        <w:t xml:space="preserve"> Variance engine; breaks models and minds.</w:t>
      </w:r>
    </w:p>
    <w:p w14:paraId="212C9769" w14:textId="77777777" w:rsidR="00D036E3" w:rsidRPr="00D036E3" w:rsidRDefault="00D036E3" w:rsidP="00D036E3">
      <w:pPr>
        <w:rPr>
          <w:lang w:val="en-AU"/>
        </w:rPr>
      </w:pPr>
      <w:r w:rsidRPr="00D036E3">
        <w:rPr>
          <w:lang w:val="en-AU"/>
        </w:rPr>
        <w:pict w14:anchorId="0774E638">
          <v:rect id="_x0000_i1767" style="width:0;height:1.5pt" o:hralign="center" o:hrstd="t" o:hr="t" fillcolor="#a0a0a0" stroked="f"/>
        </w:pict>
      </w:r>
    </w:p>
    <w:p w14:paraId="46B96392" w14:textId="77777777" w:rsidR="00D036E3" w:rsidRPr="00D036E3" w:rsidRDefault="00D036E3" w:rsidP="00D036E3">
      <w:pPr>
        <w:rPr>
          <w:b/>
          <w:bCs/>
          <w:lang w:val="en-AU"/>
        </w:rPr>
      </w:pPr>
      <w:r w:rsidRPr="00D036E3">
        <w:rPr>
          <w:rFonts w:ascii="Segoe UI Emoji" w:hAnsi="Segoe UI Emoji" w:cs="Segoe UI Emoji"/>
          <w:b/>
          <w:bCs/>
          <w:lang w:val="en-AU"/>
        </w:rPr>
        <w:t>🧠</w:t>
      </w:r>
      <w:r w:rsidRPr="00D036E3">
        <w:rPr>
          <w:b/>
          <w:bCs/>
          <w:lang w:val="en-AU"/>
        </w:rPr>
        <w:t xml:space="preserve"> 5. Synergy Rules in OOTP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87"/>
        <w:gridCol w:w="3099"/>
        <w:gridCol w:w="4244"/>
      </w:tblGrid>
      <w:tr w:rsidR="00D036E3" w:rsidRPr="00D036E3" w14:paraId="15385963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512DBC5E" w14:textId="77777777" w:rsidR="00D036E3" w:rsidRPr="00D036E3" w:rsidRDefault="00D036E3" w:rsidP="00D036E3">
            <w:pPr>
              <w:rPr>
                <w:b/>
                <w:bCs/>
                <w:lang w:val="en-AU"/>
              </w:rPr>
            </w:pPr>
            <w:r w:rsidRPr="00D036E3">
              <w:rPr>
                <w:b/>
                <w:bCs/>
                <w:lang w:val="en-AU"/>
              </w:rPr>
              <w:t>Attribute</w:t>
            </w:r>
          </w:p>
        </w:tc>
        <w:tc>
          <w:tcPr>
            <w:tcW w:w="0" w:type="auto"/>
            <w:vAlign w:val="center"/>
            <w:hideMark/>
          </w:tcPr>
          <w:p w14:paraId="62A0444D" w14:textId="77777777" w:rsidR="00D036E3" w:rsidRPr="00D036E3" w:rsidRDefault="00D036E3" w:rsidP="00D036E3">
            <w:pPr>
              <w:rPr>
                <w:b/>
                <w:bCs/>
                <w:lang w:val="en-AU"/>
              </w:rPr>
            </w:pPr>
            <w:r w:rsidRPr="00D036E3">
              <w:rPr>
                <w:b/>
                <w:bCs/>
                <w:lang w:val="en-AU"/>
              </w:rPr>
              <w:t>Good Practice</w:t>
            </w:r>
          </w:p>
        </w:tc>
        <w:tc>
          <w:tcPr>
            <w:tcW w:w="0" w:type="auto"/>
            <w:vAlign w:val="center"/>
            <w:hideMark/>
          </w:tcPr>
          <w:p w14:paraId="39693C3A" w14:textId="77777777" w:rsidR="00D036E3" w:rsidRPr="00D036E3" w:rsidRDefault="00D036E3" w:rsidP="00D036E3">
            <w:pPr>
              <w:rPr>
                <w:b/>
                <w:bCs/>
                <w:lang w:val="en-AU"/>
              </w:rPr>
            </w:pPr>
            <w:r w:rsidRPr="00D036E3">
              <w:rPr>
                <w:b/>
                <w:bCs/>
                <w:lang w:val="en-AU"/>
              </w:rPr>
              <w:t>Bad Practice</w:t>
            </w:r>
          </w:p>
        </w:tc>
      </w:tr>
      <w:tr w:rsidR="00D036E3" w:rsidRPr="00D036E3" w14:paraId="22A6C519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C9D60D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Velocity Gap</w:t>
            </w:r>
          </w:p>
        </w:tc>
        <w:tc>
          <w:tcPr>
            <w:tcW w:w="0" w:type="auto"/>
            <w:vAlign w:val="center"/>
            <w:hideMark/>
          </w:tcPr>
          <w:p w14:paraId="33257535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8–12 mph between fastball and change</w:t>
            </w:r>
          </w:p>
        </w:tc>
        <w:tc>
          <w:tcPr>
            <w:tcW w:w="0" w:type="auto"/>
            <w:vAlign w:val="center"/>
            <w:hideMark/>
          </w:tcPr>
          <w:p w14:paraId="3F0E4CD8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Too small → hittable; too large → giveaway</w:t>
            </w:r>
          </w:p>
        </w:tc>
      </w:tr>
      <w:tr w:rsidR="00D036E3" w:rsidRPr="00D036E3" w14:paraId="61CE6407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2E4269F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Plane Diversity</w:t>
            </w:r>
          </w:p>
        </w:tc>
        <w:tc>
          <w:tcPr>
            <w:tcW w:w="0" w:type="auto"/>
            <w:vAlign w:val="center"/>
            <w:hideMark/>
          </w:tcPr>
          <w:p w14:paraId="35AA9A19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One pitch up, one down, one sideways</w:t>
            </w:r>
          </w:p>
        </w:tc>
        <w:tc>
          <w:tcPr>
            <w:tcW w:w="0" w:type="auto"/>
            <w:vAlign w:val="center"/>
            <w:hideMark/>
          </w:tcPr>
          <w:p w14:paraId="6CE68021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All moving same direction → predictable</w:t>
            </w:r>
          </w:p>
        </w:tc>
      </w:tr>
      <w:tr w:rsidR="00D036E3" w:rsidRPr="00D036E3" w14:paraId="224ADF5F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5E04C11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lastRenderedPageBreak/>
              <w:t>Usage Spread</w:t>
            </w:r>
          </w:p>
        </w:tc>
        <w:tc>
          <w:tcPr>
            <w:tcW w:w="0" w:type="auto"/>
            <w:vAlign w:val="center"/>
            <w:hideMark/>
          </w:tcPr>
          <w:p w14:paraId="48D2F4C1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40/30/20/10 across 4 pitches</w:t>
            </w:r>
          </w:p>
        </w:tc>
        <w:tc>
          <w:tcPr>
            <w:tcW w:w="0" w:type="auto"/>
            <w:vAlign w:val="center"/>
            <w:hideMark/>
          </w:tcPr>
          <w:p w14:paraId="60045C04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One dominant pitch overused → AI punishes sequencing</w:t>
            </w:r>
          </w:p>
        </w:tc>
      </w:tr>
      <w:tr w:rsidR="00D036E3" w:rsidRPr="00D036E3" w14:paraId="5CCC9F4C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67F1CA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Pitch Similarity</w:t>
            </w:r>
          </w:p>
        </w:tc>
        <w:tc>
          <w:tcPr>
            <w:tcW w:w="0" w:type="auto"/>
            <w:vAlign w:val="center"/>
            <w:hideMark/>
          </w:tcPr>
          <w:p w14:paraId="07B3A7A8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Distinct movement profiles</w:t>
            </w:r>
          </w:p>
        </w:tc>
        <w:tc>
          <w:tcPr>
            <w:tcW w:w="0" w:type="auto"/>
            <w:vAlign w:val="center"/>
            <w:hideMark/>
          </w:tcPr>
          <w:p w14:paraId="12338045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Cutter + Slider overlap → Stuff penalty</w:t>
            </w:r>
          </w:p>
        </w:tc>
      </w:tr>
      <w:tr w:rsidR="00D036E3" w:rsidRPr="00D036E3" w14:paraId="79F86063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080459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Control Load</w:t>
            </w:r>
          </w:p>
        </w:tc>
        <w:tc>
          <w:tcPr>
            <w:tcW w:w="0" w:type="auto"/>
            <w:vAlign w:val="center"/>
            <w:hideMark/>
          </w:tcPr>
          <w:p w14:paraId="1B9B86BA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Fewer pitches = easier command</w:t>
            </w:r>
          </w:p>
        </w:tc>
        <w:tc>
          <w:tcPr>
            <w:tcW w:w="0" w:type="auto"/>
            <w:vAlign w:val="center"/>
            <w:hideMark/>
          </w:tcPr>
          <w:p w14:paraId="388C507B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5-pitch mix with low Control = inefficiency</w:t>
            </w:r>
          </w:p>
        </w:tc>
      </w:tr>
    </w:tbl>
    <w:p w14:paraId="4896B0C6" w14:textId="77777777" w:rsidR="00D036E3" w:rsidRPr="00D036E3" w:rsidRDefault="00D036E3" w:rsidP="00D036E3">
      <w:pPr>
        <w:rPr>
          <w:lang w:val="en-AU"/>
        </w:rPr>
      </w:pPr>
      <w:r w:rsidRPr="00D036E3">
        <w:rPr>
          <w:lang w:val="en-AU"/>
        </w:rPr>
        <w:t>OOTP evaluates sequencing by comparing last pitch type, last pitch result, and confidence level — diversity keeps the “Stuff” playing up.</w:t>
      </w:r>
    </w:p>
    <w:p w14:paraId="58086AAE" w14:textId="77777777" w:rsidR="00D036E3" w:rsidRPr="00D036E3" w:rsidRDefault="00D036E3" w:rsidP="00D036E3">
      <w:pPr>
        <w:rPr>
          <w:lang w:val="en-AU"/>
        </w:rPr>
      </w:pPr>
      <w:r w:rsidRPr="00D036E3">
        <w:rPr>
          <w:lang w:val="en-AU"/>
        </w:rPr>
        <w:pict w14:anchorId="2AB09B08">
          <v:rect id="_x0000_i1768" style="width:0;height:1.5pt" o:hralign="center" o:hrstd="t" o:hr="t" fillcolor="#a0a0a0" stroked="f"/>
        </w:pict>
      </w:r>
    </w:p>
    <w:p w14:paraId="55F16B61" w14:textId="77777777" w:rsidR="00D036E3" w:rsidRPr="00D036E3" w:rsidRDefault="00D036E3" w:rsidP="00D036E3">
      <w:pPr>
        <w:rPr>
          <w:b/>
          <w:bCs/>
          <w:lang w:val="en-AU"/>
        </w:rPr>
      </w:pPr>
      <w:r w:rsidRPr="00D036E3">
        <w:rPr>
          <w:rFonts w:ascii="Segoe UI Emoji" w:hAnsi="Segoe UI Emoji" w:cs="Segoe UI Emoji"/>
          <w:b/>
          <w:bCs/>
          <w:lang w:val="en-AU"/>
        </w:rPr>
        <w:t>⚾</w:t>
      </w:r>
      <w:r w:rsidRPr="00D036E3">
        <w:rPr>
          <w:b/>
          <w:bCs/>
          <w:lang w:val="en-AU"/>
        </w:rPr>
        <w:t xml:space="preserve"> 6. Repertoire Archetypes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77"/>
        <w:gridCol w:w="2422"/>
        <w:gridCol w:w="3314"/>
      </w:tblGrid>
      <w:tr w:rsidR="00D036E3" w:rsidRPr="00D036E3" w14:paraId="4974FA3B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9B13DBC" w14:textId="77777777" w:rsidR="00D036E3" w:rsidRPr="00D036E3" w:rsidRDefault="00D036E3" w:rsidP="00D036E3">
            <w:pPr>
              <w:rPr>
                <w:b/>
                <w:bCs/>
                <w:lang w:val="en-AU"/>
              </w:rPr>
            </w:pPr>
            <w:r w:rsidRPr="00D036E3">
              <w:rPr>
                <w:b/>
                <w:bCs/>
                <w:lang w:val="en-AU"/>
              </w:rPr>
              <w:t>Archetype</w:t>
            </w:r>
          </w:p>
        </w:tc>
        <w:tc>
          <w:tcPr>
            <w:tcW w:w="0" w:type="auto"/>
            <w:vAlign w:val="center"/>
            <w:hideMark/>
          </w:tcPr>
          <w:p w14:paraId="0F9A1271" w14:textId="77777777" w:rsidR="00D036E3" w:rsidRPr="00D036E3" w:rsidRDefault="00D036E3" w:rsidP="00D036E3">
            <w:pPr>
              <w:rPr>
                <w:b/>
                <w:bCs/>
                <w:lang w:val="en-AU"/>
              </w:rPr>
            </w:pPr>
            <w:r w:rsidRPr="00D036E3">
              <w:rPr>
                <w:b/>
                <w:bCs/>
                <w:lang w:val="en-AU"/>
              </w:rPr>
              <w:t>Typical Mix</w:t>
            </w:r>
          </w:p>
        </w:tc>
        <w:tc>
          <w:tcPr>
            <w:tcW w:w="0" w:type="auto"/>
            <w:vAlign w:val="center"/>
            <w:hideMark/>
          </w:tcPr>
          <w:p w14:paraId="24C234EC" w14:textId="77777777" w:rsidR="00D036E3" w:rsidRPr="00D036E3" w:rsidRDefault="00D036E3" w:rsidP="00D036E3">
            <w:pPr>
              <w:rPr>
                <w:b/>
                <w:bCs/>
                <w:lang w:val="en-AU"/>
              </w:rPr>
            </w:pPr>
            <w:r w:rsidRPr="00D036E3">
              <w:rPr>
                <w:b/>
                <w:bCs/>
                <w:lang w:val="en-AU"/>
              </w:rPr>
              <w:t>Resulting Style</w:t>
            </w:r>
          </w:p>
        </w:tc>
      </w:tr>
      <w:tr w:rsidR="00D036E3" w:rsidRPr="00D036E3" w14:paraId="35519782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7B081A0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Power Ace</w:t>
            </w:r>
          </w:p>
        </w:tc>
        <w:tc>
          <w:tcPr>
            <w:tcW w:w="0" w:type="auto"/>
            <w:vAlign w:val="center"/>
            <w:hideMark/>
          </w:tcPr>
          <w:p w14:paraId="3969A8F3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4-Seam / Slider / Change</w:t>
            </w:r>
          </w:p>
        </w:tc>
        <w:tc>
          <w:tcPr>
            <w:tcW w:w="0" w:type="auto"/>
            <w:vAlign w:val="center"/>
            <w:hideMark/>
          </w:tcPr>
          <w:p w14:paraId="2583333E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Strikeout dominant, platoon-safe</w:t>
            </w:r>
          </w:p>
        </w:tc>
      </w:tr>
      <w:tr w:rsidR="00D036E3" w:rsidRPr="00D036E3" w14:paraId="7994AFD7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62E22BB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Groundball Artist</w:t>
            </w:r>
          </w:p>
        </w:tc>
        <w:tc>
          <w:tcPr>
            <w:tcW w:w="0" w:type="auto"/>
            <w:vAlign w:val="center"/>
            <w:hideMark/>
          </w:tcPr>
          <w:p w14:paraId="02F724DF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Sinker / Slider / Change</w:t>
            </w:r>
          </w:p>
        </w:tc>
        <w:tc>
          <w:tcPr>
            <w:tcW w:w="0" w:type="auto"/>
            <w:vAlign w:val="center"/>
            <w:hideMark/>
          </w:tcPr>
          <w:p w14:paraId="5E4E36AF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High GO%, low HR/9</w:t>
            </w:r>
          </w:p>
        </w:tc>
      </w:tr>
      <w:tr w:rsidR="00D036E3" w:rsidRPr="00D036E3" w14:paraId="71AD4FE2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82ABAE6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Command Specialist</w:t>
            </w:r>
          </w:p>
        </w:tc>
        <w:tc>
          <w:tcPr>
            <w:tcW w:w="0" w:type="auto"/>
            <w:vAlign w:val="center"/>
            <w:hideMark/>
          </w:tcPr>
          <w:p w14:paraId="7A50E3B1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2-Seam / Curve / Change</w:t>
            </w:r>
          </w:p>
        </w:tc>
        <w:tc>
          <w:tcPr>
            <w:tcW w:w="0" w:type="auto"/>
            <w:vAlign w:val="center"/>
            <w:hideMark/>
          </w:tcPr>
          <w:p w14:paraId="0C3BEAD9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Efficiency, weak contact</w:t>
            </w:r>
          </w:p>
        </w:tc>
      </w:tr>
      <w:tr w:rsidR="00D036E3" w:rsidRPr="00D036E3" w14:paraId="4C15D03F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0DE9521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Fireman</w:t>
            </w:r>
          </w:p>
        </w:tc>
        <w:tc>
          <w:tcPr>
            <w:tcW w:w="0" w:type="auto"/>
            <w:vAlign w:val="center"/>
            <w:hideMark/>
          </w:tcPr>
          <w:p w14:paraId="160BC891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4-Seam / Splitter / Slider</w:t>
            </w:r>
          </w:p>
        </w:tc>
        <w:tc>
          <w:tcPr>
            <w:tcW w:w="0" w:type="auto"/>
            <w:vAlign w:val="center"/>
            <w:hideMark/>
          </w:tcPr>
          <w:p w14:paraId="5D1A1148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 xml:space="preserve">Ks and chaos, </w:t>
            </w:r>
            <w:proofErr w:type="gramStart"/>
            <w:r w:rsidRPr="00D036E3">
              <w:rPr>
                <w:lang w:val="en-AU"/>
              </w:rPr>
              <w:t>high-leverage</w:t>
            </w:r>
            <w:proofErr w:type="gramEnd"/>
          </w:p>
        </w:tc>
      </w:tr>
      <w:tr w:rsidR="00D036E3" w:rsidRPr="00D036E3" w14:paraId="4A54FE10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E2D999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Knuckle Specialist</w:t>
            </w:r>
          </w:p>
        </w:tc>
        <w:tc>
          <w:tcPr>
            <w:tcW w:w="0" w:type="auto"/>
            <w:vAlign w:val="center"/>
            <w:hideMark/>
          </w:tcPr>
          <w:p w14:paraId="48C2C52F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Knuckler / Curve</w:t>
            </w:r>
          </w:p>
        </w:tc>
        <w:tc>
          <w:tcPr>
            <w:tcW w:w="0" w:type="auto"/>
            <w:vAlign w:val="center"/>
            <w:hideMark/>
          </w:tcPr>
          <w:p w14:paraId="731366A0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 xml:space="preserve">Unpredictable, </w:t>
            </w:r>
            <w:proofErr w:type="spellStart"/>
            <w:r w:rsidRPr="00D036E3">
              <w:rPr>
                <w:lang w:val="en-AU"/>
              </w:rPr>
              <w:t>defense</w:t>
            </w:r>
            <w:proofErr w:type="spellEnd"/>
            <w:r w:rsidRPr="00D036E3">
              <w:rPr>
                <w:lang w:val="en-AU"/>
              </w:rPr>
              <w:t>-dependent</w:t>
            </w:r>
          </w:p>
        </w:tc>
      </w:tr>
    </w:tbl>
    <w:p w14:paraId="39A3820E" w14:textId="77777777" w:rsidR="00D036E3" w:rsidRPr="00D036E3" w:rsidRDefault="00D036E3" w:rsidP="00D036E3">
      <w:pPr>
        <w:rPr>
          <w:lang w:val="en-AU"/>
        </w:rPr>
      </w:pPr>
      <w:r w:rsidRPr="00D036E3">
        <w:rPr>
          <w:lang w:val="en-AU"/>
        </w:rPr>
        <w:pict w14:anchorId="54384D95">
          <v:rect id="_x0000_i1769" style="width:0;height:1.5pt" o:hralign="center" o:hrstd="t" o:hr="t" fillcolor="#a0a0a0" stroked="f"/>
        </w:pict>
      </w:r>
    </w:p>
    <w:p w14:paraId="50C12F8C" w14:textId="77777777" w:rsidR="00D036E3" w:rsidRPr="00D036E3" w:rsidRDefault="00D036E3" w:rsidP="00D036E3">
      <w:pPr>
        <w:rPr>
          <w:b/>
          <w:bCs/>
          <w:lang w:val="en-AU"/>
        </w:rPr>
      </w:pPr>
      <w:r w:rsidRPr="00D036E3">
        <w:rPr>
          <w:rFonts w:ascii="Segoe UI Emoji" w:hAnsi="Segoe UI Emoji" w:cs="Segoe UI Emoji"/>
          <w:b/>
          <w:bCs/>
          <w:lang w:val="en-AU"/>
        </w:rPr>
        <w:t>🧮</w:t>
      </w:r>
      <w:r w:rsidRPr="00D036E3">
        <w:rPr>
          <w:b/>
          <w:bCs/>
          <w:lang w:val="en-AU"/>
        </w:rPr>
        <w:t xml:space="preserve"> 7. Efficiency Factors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57"/>
        <w:gridCol w:w="1686"/>
        <w:gridCol w:w="2055"/>
      </w:tblGrid>
      <w:tr w:rsidR="00D036E3" w:rsidRPr="00D036E3" w14:paraId="7B3AC919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1E49ED3F" w14:textId="77777777" w:rsidR="00D036E3" w:rsidRPr="00D036E3" w:rsidRDefault="00D036E3" w:rsidP="00D036E3">
            <w:pPr>
              <w:rPr>
                <w:b/>
                <w:bCs/>
                <w:lang w:val="en-AU"/>
              </w:rPr>
            </w:pPr>
            <w:r w:rsidRPr="00D036E3">
              <w:rPr>
                <w:b/>
                <w:bCs/>
                <w:lang w:val="en-AU"/>
              </w:rPr>
              <w:t>Influence</w:t>
            </w:r>
          </w:p>
        </w:tc>
        <w:tc>
          <w:tcPr>
            <w:tcW w:w="0" w:type="auto"/>
            <w:vAlign w:val="center"/>
            <w:hideMark/>
          </w:tcPr>
          <w:p w14:paraId="151F4622" w14:textId="77777777" w:rsidR="00D036E3" w:rsidRPr="00D036E3" w:rsidRDefault="00D036E3" w:rsidP="00D036E3">
            <w:pPr>
              <w:rPr>
                <w:b/>
                <w:bCs/>
                <w:lang w:val="en-AU"/>
              </w:rPr>
            </w:pPr>
            <w:r w:rsidRPr="00D036E3">
              <w:rPr>
                <w:b/>
                <w:bCs/>
                <w:lang w:val="en-AU"/>
              </w:rPr>
              <w:t>Increases</w:t>
            </w:r>
          </w:p>
        </w:tc>
        <w:tc>
          <w:tcPr>
            <w:tcW w:w="0" w:type="auto"/>
            <w:vAlign w:val="center"/>
            <w:hideMark/>
          </w:tcPr>
          <w:p w14:paraId="6BD23B53" w14:textId="77777777" w:rsidR="00D036E3" w:rsidRPr="00D036E3" w:rsidRDefault="00D036E3" w:rsidP="00D036E3">
            <w:pPr>
              <w:rPr>
                <w:b/>
                <w:bCs/>
                <w:lang w:val="en-AU"/>
              </w:rPr>
            </w:pPr>
            <w:r w:rsidRPr="00D036E3">
              <w:rPr>
                <w:b/>
                <w:bCs/>
                <w:lang w:val="en-AU"/>
              </w:rPr>
              <w:t>Decreases</w:t>
            </w:r>
          </w:p>
        </w:tc>
      </w:tr>
      <w:tr w:rsidR="00D036E3" w:rsidRPr="00D036E3" w14:paraId="506772B2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41BE4B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High Control + 2–3 pitches</w:t>
            </w:r>
          </w:p>
        </w:tc>
        <w:tc>
          <w:tcPr>
            <w:tcW w:w="0" w:type="auto"/>
            <w:vAlign w:val="center"/>
            <w:hideMark/>
          </w:tcPr>
          <w:p w14:paraId="0A2E009E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Innings longevity</w:t>
            </w:r>
          </w:p>
        </w:tc>
        <w:tc>
          <w:tcPr>
            <w:tcW w:w="0" w:type="auto"/>
            <w:vAlign w:val="center"/>
            <w:hideMark/>
          </w:tcPr>
          <w:p w14:paraId="21DA57CF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Strikeout ceiling</w:t>
            </w:r>
          </w:p>
        </w:tc>
      </w:tr>
      <w:tr w:rsidR="00D036E3" w:rsidRPr="00D036E3" w14:paraId="139684B4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A7EFFB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4+ pitch mix + high Stuff</w:t>
            </w:r>
          </w:p>
        </w:tc>
        <w:tc>
          <w:tcPr>
            <w:tcW w:w="0" w:type="auto"/>
            <w:vAlign w:val="center"/>
            <w:hideMark/>
          </w:tcPr>
          <w:p w14:paraId="64AE3770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Deception</w:t>
            </w:r>
          </w:p>
        </w:tc>
        <w:tc>
          <w:tcPr>
            <w:tcW w:w="0" w:type="auto"/>
            <w:vAlign w:val="center"/>
            <w:hideMark/>
          </w:tcPr>
          <w:p w14:paraId="0A91B9EE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Command efficiency</w:t>
            </w:r>
          </w:p>
        </w:tc>
      </w:tr>
      <w:tr w:rsidR="00D036E3" w:rsidRPr="00D036E3" w14:paraId="1E00FC87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06DAB6F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Low Control + high Stuff</w:t>
            </w:r>
          </w:p>
        </w:tc>
        <w:tc>
          <w:tcPr>
            <w:tcW w:w="0" w:type="auto"/>
            <w:vAlign w:val="center"/>
            <w:hideMark/>
          </w:tcPr>
          <w:p w14:paraId="5A568416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Ks</w:t>
            </w:r>
          </w:p>
        </w:tc>
        <w:tc>
          <w:tcPr>
            <w:tcW w:w="0" w:type="auto"/>
            <w:vAlign w:val="center"/>
            <w:hideMark/>
          </w:tcPr>
          <w:p w14:paraId="441613C3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Walks &amp; pitch counts</w:t>
            </w:r>
          </w:p>
        </w:tc>
      </w:tr>
      <w:tr w:rsidR="00D036E3" w:rsidRPr="00D036E3" w14:paraId="5C351FC6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E494F8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High Movement + sinker/change heavy mix</w:t>
            </w:r>
          </w:p>
        </w:tc>
        <w:tc>
          <w:tcPr>
            <w:tcW w:w="0" w:type="auto"/>
            <w:vAlign w:val="center"/>
            <w:hideMark/>
          </w:tcPr>
          <w:p w14:paraId="2A33C456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Grounders</w:t>
            </w:r>
          </w:p>
        </w:tc>
        <w:tc>
          <w:tcPr>
            <w:tcW w:w="0" w:type="auto"/>
            <w:vAlign w:val="center"/>
            <w:hideMark/>
          </w:tcPr>
          <w:p w14:paraId="1EFFF3B5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Swing-and-miss rate</w:t>
            </w:r>
          </w:p>
        </w:tc>
      </w:tr>
    </w:tbl>
    <w:p w14:paraId="7D10D188" w14:textId="77777777" w:rsidR="00D036E3" w:rsidRPr="00D036E3" w:rsidRDefault="00D036E3" w:rsidP="00D036E3">
      <w:pPr>
        <w:rPr>
          <w:lang w:val="en-AU"/>
        </w:rPr>
      </w:pPr>
      <w:r w:rsidRPr="00D036E3">
        <w:rPr>
          <w:lang w:val="en-AU"/>
        </w:rPr>
        <w:pict w14:anchorId="0F053881">
          <v:rect id="_x0000_i1770" style="width:0;height:1.5pt" o:hralign="center" o:hrstd="t" o:hr="t" fillcolor="#a0a0a0" stroked="f"/>
        </w:pict>
      </w:r>
    </w:p>
    <w:p w14:paraId="0943501C" w14:textId="77777777" w:rsidR="00D036E3" w:rsidRPr="00D036E3" w:rsidRDefault="00D036E3" w:rsidP="00D036E3">
      <w:pPr>
        <w:rPr>
          <w:b/>
          <w:bCs/>
          <w:lang w:val="en-AU"/>
        </w:rPr>
      </w:pPr>
      <w:r w:rsidRPr="00D036E3">
        <w:rPr>
          <w:rFonts w:ascii="Segoe UI Emoji" w:hAnsi="Segoe UI Emoji" w:cs="Segoe UI Emoji"/>
          <w:b/>
          <w:bCs/>
          <w:lang w:val="en-AU"/>
        </w:rPr>
        <w:lastRenderedPageBreak/>
        <w:t>🧭</w:t>
      </w:r>
      <w:r w:rsidRPr="00D036E3">
        <w:rPr>
          <w:b/>
          <w:bCs/>
          <w:lang w:val="en-AU"/>
        </w:rPr>
        <w:t xml:space="preserve"> 8. Building a Cohesive Arsenal</w:t>
      </w:r>
    </w:p>
    <w:p w14:paraId="766505D4" w14:textId="77777777" w:rsidR="00D036E3" w:rsidRPr="00D036E3" w:rsidRDefault="00D036E3" w:rsidP="00D036E3">
      <w:pPr>
        <w:rPr>
          <w:b/>
          <w:bCs/>
          <w:lang w:val="en-AU"/>
        </w:rPr>
      </w:pPr>
      <w:r w:rsidRPr="00D036E3">
        <w:rPr>
          <w:b/>
          <w:bCs/>
          <w:lang w:val="en-AU"/>
        </w:rPr>
        <w:t>Coach Geep’s Rule:</w:t>
      </w:r>
    </w:p>
    <w:p w14:paraId="1C9D970B" w14:textId="77777777" w:rsidR="00D036E3" w:rsidRPr="00D036E3" w:rsidRDefault="00D036E3" w:rsidP="00D036E3">
      <w:pPr>
        <w:rPr>
          <w:lang w:val="en-AU"/>
        </w:rPr>
      </w:pPr>
      <w:r w:rsidRPr="00D036E3">
        <w:rPr>
          <w:lang w:val="en-AU"/>
        </w:rPr>
        <w:t>“You don’t need five pitches — you need three that argue with each other.”</w:t>
      </w:r>
      <w:r w:rsidRPr="00D036E3">
        <w:rPr>
          <w:lang w:val="en-AU"/>
        </w:rPr>
        <w:br/>
        <w:t xml:space="preserve">One goes </w:t>
      </w:r>
      <w:r w:rsidRPr="00D036E3">
        <w:rPr>
          <w:b/>
          <w:bCs/>
          <w:lang w:val="en-AU"/>
        </w:rPr>
        <w:t>up</w:t>
      </w:r>
      <w:r w:rsidRPr="00D036E3">
        <w:rPr>
          <w:lang w:val="en-AU"/>
        </w:rPr>
        <w:t xml:space="preserve">, one goes </w:t>
      </w:r>
      <w:r w:rsidRPr="00D036E3">
        <w:rPr>
          <w:b/>
          <w:bCs/>
          <w:lang w:val="en-AU"/>
        </w:rPr>
        <w:t>down</w:t>
      </w:r>
      <w:r w:rsidRPr="00D036E3">
        <w:rPr>
          <w:lang w:val="en-AU"/>
        </w:rPr>
        <w:t xml:space="preserve">, one goes </w:t>
      </w:r>
      <w:r w:rsidRPr="00D036E3">
        <w:rPr>
          <w:b/>
          <w:bCs/>
          <w:lang w:val="en-AU"/>
        </w:rPr>
        <w:t>sideways</w:t>
      </w:r>
      <w:r w:rsidRPr="00D036E3">
        <w:rPr>
          <w:lang w:val="en-AU"/>
        </w:rPr>
        <w:t>.</w:t>
      </w:r>
      <w:r w:rsidRPr="00D036E3">
        <w:rPr>
          <w:lang w:val="en-AU"/>
        </w:rPr>
        <w:br/>
        <w:t>That triangle keeps hitters guessing forever.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3"/>
        <w:gridCol w:w="2740"/>
      </w:tblGrid>
      <w:tr w:rsidR="00D036E3" w:rsidRPr="00D036E3" w14:paraId="739930B4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4B852BE" w14:textId="77777777" w:rsidR="00D036E3" w:rsidRPr="00D036E3" w:rsidRDefault="00D036E3" w:rsidP="00D036E3">
            <w:pPr>
              <w:rPr>
                <w:b/>
                <w:bCs/>
                <w:lang w:val="en-AU"/>
              </w:rPr>
            </w:pPr>
            <w:r w:rsidRPr="00D036E3">
              <w:rPr>
                <w:b/>
                <w:bCs/>
                <w:lang w:val="en-AU"/>
              </w:rPr>
              <w:t>Desired Effect</w:t>
            </w:r>
          </w:p>
        </w:tc>
        <w:tc>
          <w:tcPr>
            <w:tcW w:w="0" w:type="auto"/>
            <w:vAlign w:val="center"/>
            <w:hideMark/>
          </w:tcPr>
          <w:p w14:paraId="0E4B2362" w14:textId="77777777" w:rsidR="00D036E3" w:rsidRPr="00D036E3" w:rsidRDefault="00D036E3" w:rsidP="00D036E3">
            <w:pPr>
              <w:rPr>
                <w:b/>
                <w:bCs/>
                <w:lang w:val="en-AU"/>
              </w:rPr>
            </w:pPr>
            <w:r w:rsidRPr="00D036E3">
              <w:rPr>
                <w:b/>
                <w:bCs/>
                <w:lang w:val="en-AU"/>
              </w:rPr>
              <w:t>Pitch Combo</w:t>
            </w:r>
          </w:p>
        </w:tc>
      </w:tr>
      <w:tr w:rsidR="00D036E3" w:rsidRPr="00D036E3" w14:paraId="070CFB3B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EE5BE1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Strikeouts</w:t>
            </w:r>
          </w:p>
        </w:tc>
        <w:tc>
          <w:tcPr>
            <w:tcW w:w="0" w:type="auto"/>
            <w:vAlign w:val="center"/>
            <w:hideMark/>
          </w:tcPr>
          <w:p w14:paraId="1147B58F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4-Seam + Slider + Splitter</w:t>
            </w:r>
          </w:p>
        </w:tc>
      </w:tr>
      <w:tr w:rsidR="00D036E3" w:rsidRPr="00D036E3" w14:paraId="09D582D9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80EB677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Weak Contact</w:t>
            </w:r>
          </w:p>
        </w:tc>
        <w:tc>
          <w:tcPr>
            <w:tcW w:w="0" w:type="auto"/>
            <w:vAlign w:val="center"/>
            <w:hideMark/>
          </w:tcPr>
          <w:p w14:paraId="077AB745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Sinker + Changeup + Slider</w:t>
            </w:r>
          </w:p>
        </w:tc>
      </w:tr>
      <w:tr w:rsidR="00D036E3" w:rsidRPr="00D036E3" w14:paraId="76832803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F097BD2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Deception</w:t>
            </w:r>
          </w:p>
        </w:tc>
        <w:tc>
          <w:tcPr>
            <w:tcW w:w="0" w:type="auto"/>
            <w:vAlign w:val="center"/>
            <w:hideMark/>
          </w:tcPr>
          <w:p w14:paraId="09E021F3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4-Seam + Changeup + Curve</w:t>
            </w:r>
          </w:p>
        </w:tc>
      </w:tr>
      <w:tr w:rsidR="00D036E3" w:rsidRPr="00D036E3" w14:paraId="747CDD21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0A2F8E6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Efficiency</w:t>
            </w:r>
          </w:p>
        </w:tc>
        <w:tc>
          <w:tcPr>
            <w:tcW w:w="0" w:type="auto"/>
            <w:vAlign w:val="center"/>
            <w:hideMark/>
          </w:tcPr>
          <w:p w14:paraId="27334222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2-Seam + Curve + Change</w:t>
            </w:r>
          </w:p>
        </w:tc>
      </w:tr>
      <w:tr w:rsidR="00D036E3" w:rsidRPr="00D036E3" w14:paraId="169F07C0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53C1F77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Fireman Mix</w:t>
            </w:r>
          </w:p>
        </w:tc>
        <w:tc>
          <w:tcPr>
            <w:tcW w:w="0" w:type="auto"/>
            <w:vAlign w:val="center"/>
            <w:hideMark/>
          </w:tcPr>
          <w:p w14:paraId="1E900867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4-Seam + Splitter + Cutter</w:t>
            </w:r>
          </w:p>
        </w:tc>
      </w:tr>
      <w:tr w:rsidR="00D036E3" w:rsidRPr="00D036E3" w14:paraId="340531A2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DF90A4B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Platoon Balance</w:t>
            </w:r>
          </w:p>
        </w:tc>
        <w:tc>
          <w:tcPr>
            <w:tcW w:w="0" w:type="auto"/>
            <w:vAlign w:val="center"/>
            <w:hideMark/>
          </w:tcPr>
          <w:p w14:paraId="060CCC45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Fastball + Changeup + Slider</w:t>
            </w:r>
          </w:p>
        </w:tc>
      </w:tr>
    </w:tbl>
    <w:p w14:paraId="464DE107" w14:textId="77777777" w:rsidR="00D036E3" w:rsidRPr="00D036E3" w:rsidRDefault="00D036E3" w:rsidP="00D036E3">
      <w:pPr>
        <w:rPr>
          <w:lang w:val="en-AU"/>
        </w:rPr>
      </w:pPr>
      <w:r w:rsidRPr="00D036E3">
        <w:rPr>
          <w:lang w:val="en-AU"/>
        </w:rPr>
        <w:pict w14:anchorId="56556B81">
          <v:rect id="_x0000_i1771" style="width:0;height:1.5pt" o:hralign="center" o:hrstd="t" o:hr="t" fillcolor="#a0a0a0" stroked="f"/>
        </w:pict>
      </w:r>
    </w:p>
    <w:p w14:paraId="34BEA6D4" w14:textId="77777777" w:rsidR="00D036E3" w:rsidRPr="00D036E3" w:rsidRDefault="00D036E3" w:rsidP="00D036E3">
      <w:pPr>
        <w:rPr>
          <w:b/>
          <w:bCs/>
          <w:lang w:val="en-AU"/>
        </w:rPr>
      </w:pPr>
      <w:r w:rsidRPr="00D036E3">
        <w:rPr>
          <w:rFonts w:ascii="Segoe UI Emoji" w:hAnsi="Segoe UI Emoji" w:cs="Segoe UI Emoji"/>
          <w:b/>
          <w:bCs/>
          <w:lang w:val="en-AU"/>
        </w:rPr>
        <w:t>🧱</w:t>
      </w:r>
      <w:r w:rsidRPr="00D036E3">
        <w:rPr>
          <w:b/>
          <w:bCs/>
          <w:lang w:val="en-AU"/>
        </w:rPr>
        <w:t xml:space="preserve"> 9. Role-Based Arsenal Needs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9"/>
        <w:gridCol w:w="982"/>
        <w:gridCol w:w="3683"/>
      </w:tblGrid>
      <w:tr w:rsidR="00D036E3" w:rsidRPr="00D036E3" w14:paraId="61DAD2AD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1112F254" w14:textId="77777777" w:rsidR="00D036E3" w:rsidRPr="00D036E3" w:rsidRDefault="00D036E3" w:rsidP="00D036E3">
            <w:pPr>
              <w:rPr>
                <w:b/>
                <w:bCs/>
                <w:lang w:val="en-AU"/>
              </w:rPr>
            </w:pPr>
            <w:r w:rsidRPr="00D036E3">
              <w:rPr>
                <w:b/>
                <w:bCs/>
                <w:lang w:val="en-AU"/>
              </w:rPr>
              <w:t>Role</w:t>
            </w:r>
          </w:p>
        </w:tc>
        <w:tc>
          <w:tcPr>
            <w:tcW w:w="0" w:type="auto"/>
            <w:vAlign w:val="center"/>
            <w:hideMark/>
          </w:tcPr>
          <w:p w14:paraId="1EE735CB" w14:textId="77777777" w:rsidR="00D036E3" w:rsidRPr="00D036E3" w:rsidRDefault="00D036E3" w:rsidP="00D036E3">
            <w:pPr>
              <w:rPr>
                <w:b/>
                <w:bCs/>
                <w:lang w:val="en-AU"/>
              </w:rPr>
            </w:pPr>
            <w:r w:rsidRPr="00D036E3">
              <w:rPr>
                <w:b/>
                <w:bCs/>
                <w:lang w:val="en-AU"/>
              </w:rPr>
              <w:t># Pitches</w:t>
            </w:r>
          </w:p>
        </w:tc>
        <w:tc>
          <w:tcPr>
            <w:tcW w:w="0" w:type="auto"/>
            <w:vAlign w:val="center"/>
            <w:hideMark/>
          </w:tcPr>
          <w:p w14:paraId="270765D8" w14:textId="77777777" w:rsidR="00D036E3" w:rsidRPr="00D036E3" w:rsidRDefault="00D036E3" w:rsidP="00D036E3">
            <w:pPr>
              <w:rPr>
                <w:b/>
                <w:bCs/>
                <w:lang w:val="en-AU"/>
              </w:rPr>
            </w:pPr>
            <w:r w:rsidRPr="00D036E3">
              <w:rPr>
                <w:b/>
                <w:bCs/>
                <w:lang w:val="en-AU"/>
              </w:rPr>
              <w:t>Focus</w:t>
            </w:r>
          </w:p>
        </w:tc>
      </w:tr>
      <w:tr w:rsidR="00D036E3" w:rsidRPr="00D036E3" w14:paraId="7F8D7FC1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D1346E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Starter</w:t>
            </w:r>
          </w:p>
        </w:tc>
        <w:tc>
          <w:tcPr>
            <w:tcW w:w="0" w:type="auto"/>
            <w:vAlign w:val="center"/>
            <w:hideMark/>
          </w:tcPr>
          <w:p w14:paraId="4ED523EC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3–5</w:t>
            </w:r>
          </w:p>
        </w:tc>
        <w:tc>
          <w:tcPr>
            <w:tcW w:w="0" w:type="auto"/>
            <w:vAlign w:val="center"/>
            <w:hideMark/>
          </w:tcPr>
          <w:p w14:paraId="61CFE4E8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Depth, stamina, sequencing</w:t>
            </w:r>
          </w:p>
        </w:tc>
      </w:tr>
      <w:tr w:rsidR="00D036E3" w:rsidRPr="00D036E3" w14:paraId="1D74F009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26B0965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Reliever</w:t>
            </w:r>
          </w:p>
        </w:tc>
        <w:tc>
          <w:tcPr>
            <w:tcW w:w="0" w:type="auto"/>
            <w:vAlign w:val="center"/>
            <w:hideMark/>
          </w:tcPr>
          <w:p w14:paraId="0F545251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2–3</w:t>
            </w:r>
          </w:p>
        </w:tc>
        <w:tc>
          <w:tcPr>
            <w:tcW w:w="0" w:type="auto"/>
            <w:vAlign w:val="center"/>
            <w:hideMark/>
          </w:tcPr>
          <w:p w14:paraId="30E6B32F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Stuff concentration</w:t>
            </w:r>
          </w:p>
        </w:tc>
      </w:tr>
      <w:tr w:rsidR="00D036E3" w:rsidRPr="00D036E3" w14:paraId="06825409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A295A92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Closer</w:t>
            </w:r>
          </w:p>
        </w:tc>
        <w:tc>
          <w:tcPr>
            <w:tcW w:w="0" w:type="auto"/>
            <w:vAlign w:val="center"/>
            <w:hideMark/>
          </w:tcPr>
          <w:p w14:paraId="0F844997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2–3</w:t>
            </w:r>
          </w:p>
        </w:tc>
        <w:tc>
          <w:tcPr>
            <w:tcW w:w="0" w:type="auto"/>
            <w:vAlign w:val="center"/>
            <w:hideMark/>
          </w:tcPr>
          <w:p w14:paraId="6107E252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One elite fastball, one wipeout finisher</w:t>
            </w:r>
          </w:p>
        </w:tc>
      </w:tr>
      <w:tr w:rsidR="00D036E3" w:rsidRPr="00D036E3" w14:paraId="31EFF178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0DE947E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Fireman</w:t>
            </w:r>
          </w:p>
        </w:tc>
        <w:tc>
          <w:tcPr>
            <w:tcW w:w="0" w:type="auto"/>
            <w:vAlign w:val="center"/>
            <w:hideMark/>
          </w:tcPr>
          <w:p w14:paraId="05F37A99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3–4</w:t>
            </w:r>
          </w:p>
        </w:tc>
        <w:tc>
          <w:tcPr>
            <w:tcW w:w="0" w:type="auto"/>
            <w:vAlign w:val="center"/>
            <w:hideMark/>
          </w:tcPr>
          <w:p w14:paraId="68B2E45F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Blend of K power and grounder safety</w:t>
            </w:r>
          </w:p>
        </w:tc>
      </w:tr>
      <w:tr w:rsidR="00D036E3" w:rsidRPr="00D036E3" w14:paraId="4A6CC43B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D0F6414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Knuckler</w:t>
            </w:r>
          </w:p>
        </w:tc>
        <w:tc>
          <w:tcPr>
            <w:tcW w:w="0" w:type="auto"/>
            <w:vAlign w:val="center"/>
            <w:hideMark/>
          </w:tcPr>
          <w:p w14:paraId="327F4B27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1–2</w:t>
            </w:r>
          </w:p>
        </w:tc>
        <w:tc>
          <w:tcPr>
            <w:tcW w:w="0" w:type="auto"/>
            <w:vAlign w:val="center"/>
            <w:hideMark/>
          </w:tcPr>
          <w:p w14:paraId="5872E29F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Chaos and change of pace</w:t>
            </w:r>
          </w:p>
        </w:tc>
      </w:tr>
    </w:tbl>
    <w:p w14:paraId="49B0D670" w14:textId="77777777" w:rsidR="00D036E3" w:rsidRPr="00D036E3" w:rsidRDefault="00D036E3" w:rsidP="00D036E3">
      <w:pPr>
        <w:rPr>
          <w:lang w:val="en-AU"/>
        </w:rPr>
      </w:pPr>
      <w:r w:rsidRPr="00D036E3">
        <w:rPr>
          <w:lang w:val="en-AU"/>
        </w:rPr>
        <w:pict w14:anchorId="260A0802">
          <v:rect id="_x0000_i1772" style="width:0;height:1.5pt" o:hralign="center" o:hrstd="t" o:hr="t" fillcolor="#a0a0a0" stroked="f"/>
        </w:pict>
      </w:r>
    </w:p>
    <w:p w14:paraId="201F59B6" w14:textId="77777777" w:rsidR="00D036E3" w:rsidRPr="00D036E3" w:rsidRDefault="00D036E3" w:rsidP="00D036E3">
      <w:pPr>
        <w:rPr>
          <w:b/>
          <w:bCs/>
          <w:lang w:val="en-AU"/>
        </w:rPr>
      </w:pPr>
      <w:r w:rsidRPr="00D036E3">
        <w:rPr>
          <w:rFonts w:ascii="Segoe UI Emoji" w:hAnsi="Segoe UI Emoji" w:cs="Segoe UI Emoji"/>
          <w:b/>
          <w:bCs/>
          <w:lang w:val="en-AU"/>
        </w:rPr>
        <w:t>🧩</w:t>
      </w:r>
      <w:r w:rsidRPr="00D036E3">
        <w:rPr>
          <w:b/>
          <w:bCs/>
          <w:lang w:val="en-AU"/>
        </w:rPr>
        <w:t xml:space="preserve"> 10. Development Tips</w:t>
      </w:r>
    </w:p>
    <w:p w14:paraId="6DC1587B" w14:textId="77777777" w:rsidR="00D036E3" w:rsidRPr="00D036E3" w:rsidRDefault="00D036E3" w:rsidP="00D036E3">
      <w:pPr>
        <w:numPr>
          <w:ilvl w:val="0"/>
          <w:numId w:val="38"/>
        </w:numPr>
        <w:rPr>
          <w:lang w:val="en-AU"/>
        </w:rPr>
      </w:pPr>
      <w:r w:rsidRPr="00D036E3">
        <w:rPr>
          <w:lang w:val="en-AU"/>
        </w:rPr>
        <w:t xml:space="preserve">Adding a pitch with </w:t>
      </w:r>
      <w:r w:rsidRPr="00D036E3">
        <w:rPr>
          <w:i/>
          <w:iCs/>
          <w:lang w:val="en-AU"/>
        </w:rPr>
        <w:t>different plane</w:t>
      </w:r>
      <w:r w:rsidRPr="00D036E3">
        <w:rPr>
          <w:lang w:val="en-AU"/>
        </w:rPr>
        <w:t xml:space="preserve"> or </w:t>
      </w:r>
      <w:r w:rsidRPr="00D036E3">
        <w:rPr>
          <w:i/>
          <w:iCs/>
          <w:lang w:val="en-AU"/>
        </w:rPr>
        <w:t>speed gap</w:t>
      </w:r>
      <w:r w:rsidRPr="00D036E3">
        <w:rPr>
          <w:lang w:val="en-AU"/>
        </w:rPr>
        <w:t xml:space="preserve"> raises effective </w:t>
      </w:r>
      <w:r w:rsidRPr="00D036E3">
        <w:rPr>
          <w:b/>
          <w:bCs/>
          <w:lang w:val="en-AU"/>
        </w:rPr>
        <w:t>Stuff</w:t>
      </w:r>
      <w:r w:rsidRPr="00D036E3">
        <w:rPr>
          <w:lang w:val="en-AU"/>
        </w:rPr>
        <w:t>.</w:t>
      </w:r>
    </w:p>
    <w:p w14:paraId="2D6C5DD2" w14:textId="77777777" w:rsidR="00D036E3" w:rsidRPr="00D036E3" w:rsidRDefault="00D036E3" w:rsidP="00D036E3">
      <w:pPr>
        <w:numPr>
          <w:ilvl w:val="0"/>
          <w:numId w:val="38"/>
        </w:numPr>
        <w:rPr>
          <w:lang w:val="en-AU"/>
        </w:rPr>
      </w:pPr>
      <w:r w:rsidRPr="00D036E3">
        <w:rPr>
          <w:lang w:val="en-AU"/>
        </w:rPr>
        <w:t xml:space="preserve">Adding a pitch with </w:t>
      </w:r>
      <w:r w:rsidRPr="00D036E3">
        <w:rPr>
          <w:i/>
          <w:iCs/>
          <w:lang w:val="en-AU"/>
        </w:rPr>
        <w:t>sink or drop</w:t>
      </w:r>
      <w:r w:rsidRPr="00D036E3">
        <w:rPr>
          <w:lang w:val="en-AU"/>
        </w:rPr>
        <w:t xml:space="preserve"> raises </w:t>
      </w:r>
      <w:r w:rsidRPr="00D036E3">
        <w:rPr>
          <w:b/>
          <w:bCs/>
          <w:lang w:val="en-AU"/>
        </w:rPr>
        <w:t>Movement</w:t>
      </w:r>
      <w:r w:rsidRPr="00D036E3">
        <w:rPr>
          <w:lang w:val="en-AU"/>
        </w:rPr>
        <w:t>.</w:t>
      </w:r>
    </w:p>
    <w:p w14:paraId="315813F0" w14:textId="77777777" w:rsidR="00D036E3" w:rsidRPr="00D036E3" w:rsidRDefault="00D036E3" w:rsidP="00D036E3">
      <w:pPr>
        <w:numPr>
          <w:ilvl w:val="0"/>
          <w:numId w:val="38"/>
        </w:numPr>
        <w:rPr>
          <w:lang w:val="en-AU"/>
        </w:rPr>
      </w:pPr>
      <w:r w:rsidRPr="00D036E3">
        <w:rPr>
          <w:lang w:val="en-AU"/>
        </w:rPr>
        <w:t>Removing redundant pitches (e.g., Cutter + Slider) can raise overall consistency.</w:t>
      </w:r>
    </w:p>
    <w:p w14:paraId="1B019F14" w14:textId="77777777" w:rsidR="00D036E3" w:rsidRPr="00D036E3" w:rsidRDefault="00D036E3" w:rsidP="00D036E3">
      <w:pPr>
        <w:numPr>
          <w:ilvl w:val="0"/>
          <w:numId w:val="38"/>
        </w:numPr>
        <w:rPr>
          <w:lang w:val="en-AU"/>
        </w:rPr>
      </w:pPr>
      <w:r w:rsidRPr="00D036E3">
        <w:rPr>
          <w:lang w:val="en-AU"/>
        </w:rPr>
        <w:lastRenderedPageBreak/>
        <w:t>Stuff gains come faster in young arms; Movement gains come with repetition.</w:t>
      </w:r>
    </w:p>
    <w:p w14:paraId="28408148" w14:textId="77777777" w:rsidR="00D036E3" w:rsidRPr="00D036E3" w:rsidRDefault="00D036E3" w:rsidP="00D036E3">
      <w:pPr>
        <w:rPr>
          <w:lang w:val="en-AU"/>
        </w:rPr>
      </w:pPr>
      <w:r w:rsidRPr="00D036E3">
        <w:rPr>
          <w:lang w:val="en-AU"/>
        </w:rPr>
        <w:pict w14:anchorId="69E20DE4">
          <v:rect id="_x0000_i1773" style="width:0;height:1.5pt" o:hralign="center" o:hrstd="t" o:hr="t" fillcolor="#a0a0a0" stroked="f"/>
        </w:pict>
      </w:r>
    </w:p>
    <w:p w14:paraId="4DAC77C7" w14:textId="77777777" w:rsidR="00D036E3" w:rsidRPr="00D036E3" w:rsidRDefault="00D036E3" w:rsidP="00D036E3">
      <w:pPr>
        <w:rPr>
          <w:b/>
          <w:bCs/>
          <w:lang w:val="en-AU"/>
        </w:rPr>
      </w:pPr>
      <w:r w:rsidRPr="00D036E3">
        <w:rPr>
          <w:rFonts w:ascii="Segoe UI Emoji" w:hAnsi="Segoe UI Emoji" w:cs="Segoe UI Emoji"/>
          <w:b/>
          <w:bCs/>
          <w:lang w:val="en-AU"/>
        </w:rPr>
        <w:t>⚾</w:t>
      </w:r>
      <w:r w:rsidRPr="00D036E3">
        <w:rPr>
          <w:b/>
          <w:bCs/>
          <w:lang w:val="en-AU"/>
        </w:rPr>
        <w:t xml:space="preserve"> 11. Park and </w:t>
      </w:r>
      <w:proofErr w:type="spellStart"/>
      <w:r w:rsidRPr="00D036E3">
        <w:rPr>
          <w:b/>
          <w:bCs/>
          <w:lang w:val="en-AU"/>
        </w:rPr>
        <w:t>Defense</w:t>
      </w:r>
      <w:proofErr w:type="spellEnd"/>
      <w:r w:rsidRPr="00D036E3">
        <w:rPr>
          <w:b/>
          <w:bCs/>
          <w:lang w:val="en-AU"/>
        </w:rPr>
        <w:t xml:space="preserve"> Context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30"/>
        <w:gridCol w:w="4193"/>
        <w:gridCol w:w="2157"/>
      </w:tblGrid>
      <w:tr w:rsidR="00D036E3" w:rsidRPr="00D036E3" w14:paraId="4A2E7D50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C7BF837" w14:textId="77777777" w:rsidR="00D036E3" w:rsidRPr="00D036E3" w:rsidRDefault="00D036E3" w:rsidP="00D036E3">
            <w:pPr>
              <w:rPr>
                <w:b/>
                <w:bCs/>
                <w:lang w:val="en-AU"/>
              </w:rPr>
            </w:pPr>
            <w:r w:rsidRPr="00D036E3">
              <w:rPr>
                <w:b/>
                <w:bCs/>
                <w:lang w:val="en-AU"/>
              </w:rPr>
              <w:t>Environment</w:t>
            </w:r>
          </w:p>
        </w:tc>
        <w:tc>
          <w:tcPr>
            <w:tcW w:w="0" w:type="auto"/>
            <w:vAlign w:val="center"/>
            <w:hideMark/>
          </w:tcPr>
          <w:p w14:paraId="6AEE3789" w14:textId="77777777" w:rsidR="00D036E3" w:rsidRPr="00D036E3" w:rsidRDefault="00D036E3" w:rsidP="00D036E3">
            <w:pPr>
              <w:rPr>
                <w:b/>
                <w:bCs/>
                <w:lang w:val="en-AU"/>
              </w:rPr>
            </w:pPr>
            <w:r w:rsidRPr="00D036E3">
              <w:rPr>
                <w:b/>
                <w:bCs/>
                <w:lang w:val="en-AU"/>
              </w:rPr>
              <w:t>Optimal Mix</w:t>
            </w:r>
          </w:p>
        </w:tc>
        <w:tc>
          <w:tcPr>
            <w:tcW w:w="0" w:type="auto"/>
            <w:vAlign w:val="center"/>
            <w:hideMark/>
          </w:tcPr>
          <w:p w14:paraId="4FD56FCA" w14:textId="77777777" w:rsidR="00D036E3" w:rsidRPr="00D036E3" w:rsidRDefault="00D036E3" w:rsidP="00D036E3">
            <w:pPr>
              <w:rPr>
                <w:b/>
                <w:bCs/>
                <w:lang w:val="en-AU"/>
              </w:rPr>
            </w:pPr>
            <w:r w:rsidRPr="00D036E3">
              <w:rPr>
                <w:b/>
                <w:bCs/>
                <w:lang w:val="en-AU"/>
              </w:rPr>
              <w:t>Why</w:t>
            </w:r>
          </w:p>
        </w:tc>
      </w:tr>
      <w:tr w:rsidR="00D036E3" w:rsidRPr="00D036E3" w14:paraId="70D3E0CA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48A333C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HR-friendly park</w:t>
            </w:r>
          </w:p>
        </w:tc>
        <w:tc>
          <w:tcPr>
            <w:tcW w:w="0" w:type="auto"/>
            <w:vAlign w:val="center"/>
            <w:hideMark/>
          </w:tcPr>
          <w:p w14:paraId="74DC8871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Movement-heavy (Sinker, Changeup, Curve)</w:t>
            </w:r>
          </w:p>
        </w:tc>
        <w:tc>
          <w:tcPr>
            <w:tcW w:w="0" w:type="auto"/>
            <w:vAlign w:val="center"/>
            <w:hideMark/>
          </w:tcPr>
          <w:p w14:paraId="4B6B5CCC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Keep ball down</w:t>
            </w:r>
          </w:p>
        </w:tc>
      </w:tr>
      <w:tr w:rsidR="00D036E3" w:rsidRPr="00D036E3" w14:paraId="472DA6A0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B6387B1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Big outfield park</w:t>
            </w:r>
          </w:p>
        </w:tc>
        <w:tc>
          <w:tcPr>
            <w:tcW w:w="0" w:type="auto"/>
            <w:vAlign w:val="center"/>
            <w:hideMark/>
          </w:tcPr>
          <w:p w14:paraId="045950C5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Stuff-heavy (4-Seam, Slider)</w:t>
            </w:r>
          </w:p>
        </w:tc>
        <w:tc>
          <w:tcPr>
            <w:tcW w:w="0" w:type="auto"/>
            <w:vAlign w:val="center"/>
            <w:hideMark/>
          </w:tcPr>
          <w:p w14:paraId="717C4345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Flyballs die in space</w:t>
            </w:r>
          </w:p>
        </w:tc>
      </w:tr>
      <w:tr w:rsidR="00D036E3" w:rsidRPr="00D036E3" w14:paraId="6013D898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D5E2C01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 xml:space="preserve">Elite infield </w:t>
            </w:r>
            <w:proofErr w:type="spellStart"/>
            <w:r w:rsidRPr="00D036E3">
              <w:rPr>
                <w:lang w:val="en-AU"/>
              </w:rPr>
              <w:t>defense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0CB0112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Ground-ball mix</w:t>
            </w:r>
          </w:p>
        </w:tc>
        <w:tc>
          <w:tcPr>
            <w:tcW w:w="0" w:type="auto"/>
            <w:vAlign w:val="center"/>
            <w:hideMark/>
          </w:tcPr>
          <w:p w14:paraId="66F50027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Let gloves eat</w:t>
            </w:r>
          </w:p>
        </w:tc>
      </w:tr>
      <w:tr w:rsidR="00D036E3" w:rsidRPr="00D036E3" w14:paraId="43D8B35D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46925CB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 xml:space="preserve">Poor </w:t>
            </w:r>
            <w:proofErr w:type="spellStart"/>
            <w:r w:rsidRPr="00D036E3">
              <w:rPr>
                <w:lang w:val="en-AU"/>
              </w:rPr>
              <w:t>defense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0DBD024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Strikeout mix</w:t>
            </w:r>
          </w:p>
        </w:tc>
        <w:tc>
          <w:tcPr>
            <w:tcW w:w="0" w:type="auto"/>
            <w:vAlign w:val="center"/>
            <w:hideMark/>
          </w:tcPr>
          <w:p w14:paraId="0BCC9E11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Don’t trust the leather</w:t>
            </w:r>
          </w:p>
        </w:tc>
      </w:tr>
    </w:tbl>
    <w:p w14:paraId="6B65DD2C" w14:textId="77777777" w:rsidR="00D036E3" w:rsidRPr="00D036E3" w:rsidRDefault="00D036E3" w:rsidP="00D036E3">
      <w:pPr>
        <w:rPr>
          <w:lang w:val="en-AU"/>
        </w:rPr>
      </w:pPr>
      <w:r w:rsidRPr="00D036E3">
        <w:rPr>
          <w:lang w:val="en-AU"/>
        </w:rPr>
        <w:pict w14:anchorId="203BC384">
          <v:rect id="_x0000_i1774" style="width:0;height:1.5pt" o:hralign="center" o:hrstd="t" o:hr="t" fillcolor="#a0a0a0" stroked="f"/>
        </w:pict>
      </w:r>
    </w:p>
    <w:p w14:paraId="3DE2D62C" w14:textId="77777777" w:rsidR="00D036E3" w:rsidRPr="00D036E3" w:rsidRDefault="00D036E3" w:rsidP="00D036E3">
      <w:pPr>
        <w:rPr>
          <w:b/>
          <w:bCs/>
          <w:lang w:val="en-AU"/>
        </w:rPr>
      </w:pPr>
      <w:r w:rsidRPr="00D036E3">
        <w:rPr>
          <w:rFonts w:ascii="Segoe UI Emoji" w:hAnsi="Segoe UI Emoji" w:cs="Segoe UI Emoji"/>
          <w:b/>
          <w:bCs/>
          <w:lang w:val="en-AU"/>
        </w:rPr>
        <w:t>🧩</w:t>
      </w:r>
      <w:r w:rsidRPr="00D036E3">
        <w:rPr>
          <w:b/>
          <w:bCs/>
          <w:lang w:val="en-AU"/>
        </w:rPr>
        <w:t xml:space="preserve"> 12. Reading Performance Through Pitch Mix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94"/>
        <w:gridCol w:w="3001"/>
        <w:gridCol w:w="2735"/>
      </w:tblGrid>
      <w:tr w:rsidR="00D036E3" w:rsidRPr="00D036E3" w14:paraId="5ECCCBA4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23F331F" w14:textId="77777777" w:rsidR="00D036E3" w:rsidRPr="00D036E3" w:rsidRDefault="00D036E3" w:rsidP="00D036E3">
            <w:pPr>
              <w:rPr>
                <w:b/>
                <w:bCs/>
                <w:lang w:val="en-AU"/>
              </w:rPr>
            </w:pPr>
            <w:r w:rsidRPr="00D036E3">
              <w:rPr>
                <w:b/>
                <w:bCs/>
                <w:lang w:val="en-AU"/>
              </w:rPr>
              <w:t>If You See…</w:t>
            </w:r>
          </w:p>
        </w:tc>
        <w:tc>
          <w:tcPr>
            <w:tcW w:w="0" w:type="auto"/>
            <w:vAlign w:val="center"/>
            <w:hideMark/>
          </w:tcPr>
          <w:p w14:paraId="0D98FDA3" w14:textId="77777777" w:rsidR="00D036E3" w:rsidRPr="00D036E3" w:rsidRDefault="00D036E3" w:rsidP="00D036E3">
            <w:pPr>
              <w:rPr>
                <w:b/>
                <w:bCs/>
                <w:lang w:val="en-AU"/>
              </w:rPr>
            </w:pPr>
            <w:r w:rsidRPr="00D036E3">
              <w:rPr>
                <w:b/>
                <w:bCs/>
                <w:lang w:val="en-AU"/>
              </w:rPr>
              <w:t>Likely Cause</w:t>
            </w:r>
          </w:p>
        </w:tc>
        <w:tc>
          <w:tcPr>
            <w:tcW w:w="0" w:type="auto"/>
            <w:vAlign w:val="center"/>
            <w:hideMark/>
          </w:tcPr>
          <w:p w14:paraId="414713BB" w14:textId="77777777" w:rsidR="00D036E3" w:rsidRPr="00D036E3" w:rsidRDefault="00D036E3" w:rsidP="00D036E3">
            <w:pPr>
              <w:rPr>
                <w:b/>
                <w:bCs/>
                <w:lang w:val="en-AU"/>
              </w:rPr>
            </w:pPr>
            <w:r w:rsidRPr="00D036E3">
              <w:rPr>
                <w:b/>
                <w:bCs/>
                <w:lang w:val="en-AU"/>
              </w:rPr>
              <w:t>Fix</w:t>
            </w:r>
          </w:p>
        </w:tc>
      </w:tr>
      <w:tr w:rsidR="00D036E3" w:rsidRPr="00D036E3" w14:paraId="6418AF12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1AD4331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High HR/9 despite strong ratings</w:t>
            </w:r>
          </w:p>
        </w:tc>
        <w:tc>
          <w:tcPr>
            <w:tcW w:w="0" w:type="auto"/>
            <w:vAlign w:val="center"/>
            <w:hideMark/>
          </w:tcPr>
          <w:p w14:paraId="1EF7AF3B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Overreliance on straight fastballs</w:t>
            </w:r>
          </w:p>
        </w:tc>
        <w:tc>
          <w:tcPr>
            <w:tcW w:w="0" w:type="auto"/>
            <w:vAlign w:val="center"/>
            <w:hideMark/>
          </w:tcPr>
          <w:p w14:paraId="1F0A2ACD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Add sinker or breaker</w:t>
            </w:r>
          </w:p>
        </w:tc>
      </w:tr>
      <w:tr w:rsidR="00D036E3" w:rsidRPr="00D036E3" w14:paraId="29C3B59F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013303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Low K/9 despite Stuff</w:t>
            </w:r>
          </w:p>
        </w:tc>
        <w:tc>
          <w:tcPr>
            <w:tcW w:w="0" w:type="auto"/>
            <w:vAlign w:val="center"/>
            <w:hideMark/>
          </w:tcPr>
          <w:p w14:paraId="230EBC07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Poor sequencing overlap</w:t>
            </w:r>
          </w:p>
        </w:tc>
        <w:tc>
          <w:tcPr>
            <w:tcW w:w="0" w:type="auto"/>
            <w:vAlign w:val="center"/>
            <w:hideMark/>
          </w:tcPr>
          <w:p w14:paraId="07502C64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Introduce speed gap (Change)</w:t>
            </w:r>
          </w:p>
        </w:tc>
      </w:tr>
      <w:tr w:rsidR="00D036E3" w:rsidRPr="00D036E3" w14:paraId="0841A938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41B5E91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High BABIP</w:t>
            </w:r>
          </w:p>
        </w:tc>
        <w:tc>
          <w:tcPr>
            <w:tcW w:w="0" w:type="auto"/>
            <w:vAlign w:val="center"/>
            <w:hideMark/>
          </w:tcPr>
          <w:p w14:paraId="3907B74B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Too many same-plane pitches</w:t>
            </w:r>
          </w:p>
        </w:tc>
        <w:tc>
          <w:tcPr>
            <w:tcW w:w="0" w:type="auto"/>
            <w:vAlign w:val="center"/>
            <w:hideMark/>
          </w:tcPr>
          <w:p w14:paraId="780F912F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Mix vertical movement</w:t>
            </w:r>
          </w:p>
        </w:tc>
      </w:tr>
      <w:tr w:rsidR="00D036E3" w:rsidRPr="00D036E3" w14:paraId="75CFD8E6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A05879C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Fatigue after 4 IP</w:t>
            </w:r>
          </w:p>
        </w:tc>
        <w:tc>
          <w:tcPr>
            <w:tcW w:w="0" w:type="auto"/>
            <w:vAlign w:val="center"/>
            <w:hideMark/>
          </w:tcPr>
          <w:p w14:paraId="21304357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Too many chase pitches</w:t>
            </w:r>
          </w:p>
        </w:tc>
        <w:tc>
          <w:tcPr>
            <w:tcW w:w="0" w:type="auto"/>
            <w:vAlign w:val="center"/>
            <w:hideMark/>
          </w:tcPr>
          <w:p w14:paraId="53942803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Simplify mix, raise Control</w:t>
            </w:r>
          </w:p>
        </w:tc>
      </w:tr>
      <w:tr w:rsidR="00D036E3" w:rsidRPr="00D036E3" w14:paraId="1FFFE774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C0D947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Dominant vs RHP but not LHP</w:t>
            </w:r>
          </w:p>
        </w:tc>
        <w:tc>
          <w:tcPr>
            <w:tcW w:w="0" w:type="auto"/>
            <w:vAlign w:val="center"/>
            <w:hideMark/>
          </w:tcPr>
          <w:p w14:paraId="1E5C5E06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Lacking opposite-hand pitch</w:t>
            </w:r>
          </w:p>
        </w:tc>
        <w:tc>
          <w:tcPr>
            <w:tcW w:w="0" w:type="auto"/>
            <w:vAlign w:val="center"/>
            <w:hideMark/>
          </w:tcPr>
          <w:p w14:paraId="588FCEDD" w14:textId="77777777" w:rsidR="00D036E3" w:rsidRPr="00D036E3" w:rsidRDefault="00D036E3" w:rsidP="00D036E3">
            <w:pPr>
              <w:rPr>
                <w:lang w:val="en-AU"/>
              </w:rPr>
            </w:pPr>
            <w:r w:rsidRPr="00D036E3">
              <w:rPr>
                <w:lang w:val="en-AU"/>
              </w:rPr>
              <w:t>Add Changeup or Screwball</w:t>
            </w:r>
          </w:p>
        </w:tc>
      </w:tr>
    </w:tbl>
    <w:p w14:paraId="375F0796" w14:textId="77777777" w:rsidR="00D036E3" w:rsidRPr="00D036E3" w:rsidRDefault="00D036E3" w:rsidP="00D036E3">
      <w:pPr>
        <w:rPr>
          <w:lang w:val="en-AU"/>
        </w:rPr>
      </w:pPr>
      <w:r w:rsidRPr="00D036E3">
        <w:rPr>
          <w:lang w:val="en-AU"/>
        </w:rPr>
        <w:pict w14:anchorId="2FC850B5">
          <v:rect id="_x0000_i1775" style="width:0;height:1.5pt" o:hralign="center" o:hrstd="t" o:hr="t" fillcolor="#a0a0a0" stroked="f"/>
        </w:pict>
      </w:r>
    </w:p>
    <w:p w14:paraId="53B2D30B" w14:textId="77777777" w:rsidR="00D036E3" w:rsidRPr="00D036E3" w:rsidRDefault="00D036E3" w:rsidP="00D036E3">
      <w:pPr>
        <w:rPr>
          <w:lang w:val="en-AU"/>
        </w:rPr>
      </w:pPr>
      <w:r w:rsidRPr="00D036E3">
        <w:rPr>
          <w:rFonts w:ascii="Segoe UI Emoji" w:hAnsi="Segoe UI Emoji" w:cs="Segoe UI Emoji"/>
          <w:lang w:val="en-AU"/>
        </w:rPr>
        <w:t>✅</w:t>
      </w:r>
      <w:r w:rsidRPr="00D036E3">
        <w:rPr>
          <w:lang w:val="en-AU"/>
        </w:rPr>
        <w:t xml:space="preserve"> </w:t>
      </w:r>
      <w:r w:rsidRPr="00D036E3">
        <w:rPr>
          <w:b/>
          <w:bCs/>
          <w:lang w:val="en-AU"/>
        </w:rPr>
        <w:t>End of Part III — The Trinity Meets the Pitch Mix</w:t>
      </w:r>
    </w:p>
    <w:p w14:paraId="491AD922" w14:textId="0E5726C3" w:rsidR="00EB01BC" w:rsidRDefault="00EB01BC"/>
    <w:p w14:paraId="2608D4AE" w14:textId="77777777" w:rsidR="00EB01BC" w:rsidRDefault="00000000">
      <w:pPr>
        <w:pStyle w:val="Heading2"/>
      </w:pPr>
      <w:r>
        <w:t>Part IV — The Pitcher’s Arsenal Compendium</w:t>
      </w:r>
    </w:p>
    <w:p w14:paraId="147E057F" w14:textId="77777777" w:rsidR="00A10515" w:rsidRPr="00A10515" w:rsidRDefault="00000000" w:rsidP="00A10515">
      <w:pPr>
        <w:rPr>
          <w:b/>
          <w:bCs/>
          <w:lang w:val="en-AU"/>
        </w:rPr>
      </w:pPr>
      <w:r>
        <w:t>Full text from Part IV — The Pitcher’s Arsenal Compendium</w:t>
      </w:r>
      <w:r w:rsidR="00A10515" w:rsidRPr="00A10515">
        <w:rPr>
          <w:b/>
          <w:bCs/>
          <w:lang w:val="en-AU"/>
        </w:rPr>
        <w:t>PITCHING FOUNDATIONS — PART IV: THE PITCHER’S ARSENAL COMPENDIUM</w:t>
      </w:r>
    </w:p>
    <w:p w14:paraId="41A59DFF" w14:textId="77777777" w:rsidR="00A10515" w:rsidRPr="00A10515" w:rsidRDefault="00A10515" w:rsidP="00A10515">
      <w:pPr>
        <w:rPr>
          <w:lang w:val="en-AU"/>
        </w:rPr>
      </w:pPr>
      <w:r w:rsidRPr="00A10515">
        <w:rPr>
          <w:rFonts w:ascii="Segoe UI Emoji" w:hAnsi="Segoe UI Emoji" w:cs="Segoe UI Emoji"/>
          <w:lang w:val="en-AU"/>
        </w:rPr>
        <w:t>🟩</w:t>
      </w:r>
      <w:r w:rsidRPr="00A10515">
        <w:rPr>
          <w:lang w:val="en-AU"/>
        </w:rPr>
        <w:t xml:space="preserve"> Arsenal Reference Module</w:t>
      </w:r>
      <w:r w:rsidRPr="00A10515">
        <w:rPr>
          <w:lang w:val="en-AU"/>
        </w:rPr>
        <w:t> </w:t>
      </w:r>
      <w:r w:rsidRPr="00A10515">
        <w:rPr>
          <w:rFonts w:ascii="Segoe UI Emoji" w:hAnsi="Segoe UI Emoji" w:cs="Segoe UI Emoji"/>
          <w:lang w:val="en-AU"/>
        </w:rPr>
        <w:t>🔵</w:t>
      </w:r>
      <w:r w:rsidRPr="00A10515">
        <w:rPr>
          <w:lang w:val="en-AU"/>
        </w:rPr>
        <w:t xml:space="preserve"> Pitch-Type Encyclopedia</w:t>
      </w:r>
      <w:r w:rsidRPr="00A10515">
        <w:rPr>
          <w:lang w:val="en-AU"/>
        </w:rPr>
        <w:t> </w:t>
      </w:r>
      <w:r w:rsidRPr="00A10515">
        <w:rPr>
          <w:rFonts w:ascii="Segoe UI Emoji" w:hAnsi="Segoe UI Emoji" w:cs="Segoe UI Emoji"/>
          <w:lang w:val="en-AU"/>
        </w:rPr>
        <w:t>🔒</w:t>
      </w:r>
      <w:r w:rsidRPr="00A10515">
        <w:rPr>
          <w:lang w:val="en-AU"/>
        </w:rPr>
        <w:t xml:space="preserve"> Canonical Text (Sept ’64 Yankees Binder Edition)</w:t>
      </w:r>
    </w:p>
    <w:p w14:paraId="09AB16B5" w14:textId="77777777" w:rsidR="00A10515" w:rsidRPr="00A10515" w:rsidRDefault="00A10515" w:rsidP="00A10515">
      <w:pPr>
        <w:rPr>
          <w:lang w:val="en-AU"/>
        </w:rPr>
      </w:pPr>
      <w:r w:rsidRPr="00A10515">
        <w:rPr>
          <w:lang w:val="en-AU"/>
        </w:rPr>
        <w:lastRenderedPageBreak/>
        <w:pict w14:anchorId="65C5D04D">
          <v:rect id="_x0000_i1790" style="width:0;height:1.5pt" o:hralign="center" o:hrstd="t" o:hr="t" fillcolor="#a0a0a0" stroked="f"/>
        </w:pict>
      </w:r>
    </w:p>
    <w:p w14:paraId="0392D3C8" w14:textId="77777777" w:rsidR="00A10515" w:rsidRPr="00A10515" w:rsidRDefault="00A10515" w:rsidP="00A10515">
      <w:pPr>
        <w:rPr>
          <w:b/>
          <w:bCs/>
          <w:lang w:val="en-AU"/>
        </w:rPr>
      </w:pPr>
      <w:r w:rsidRPr="00A10515">
        <w:rPr>
          <w:rFonts w:ascii="Segoe UI Emoji" w:hAnsi="Segoe UI Emoji" w:cs="Segoe UI Emoji"/>
          <w:b/>
          <w:bCs/>
          <w:lang w:val="en-AU"/>
        </w:rPr>
        <w:t>🎯</w:t>
      </w:r>
      <w:r w:rsidRPr="00A10515">
        <w:rPr>
          <w:b/>
          <w:bCs/>
          <w:lang w:val="en-AU"/>
        </w:rPr>
        <w:t xml:space="preserve"> Purpose</w:t>
      </w:r>
    </w:p>
    <w:p w14:paraId="32D351B6" w14:textId="77777777" w:rsidR="00A10515" w:rsidRPr="00A10515" w:rsidRDefault="00A10515" w:rsidP="00A10515">
      <w:pPr>
        <w:rPr>
          <w:lang w:val="en-AU"/>
        </w:rPr>
      </w:pPr>
      <w:r w:rsidRPr="00A10515">
        <w:rPr>
          <w:lang w:val="en-AU"/>
        </w:rPr>
        <w:t xml:space="preserve">To catalogue every pitch type recognized in OOTP and explain qualitatively how it expresses </w:t>
      </w:r>
      <w:r w:rsidRPr="00A10515">
        <w:rPr>
          <w:b/>
          <w:bCs/>
          <w:lang w:val="en-AU"/>
        </w:rPr>
        <w:t>Stuff</w:t>
      </w:r>
      <w:r w:rsidRPr="00A10515">
        <w:rPr>
          <w:lang w:val="en-AU"/>
        </w:rPr>
        <w:t xml:space="preserve">, </w:t>
      </w:r>
      <w:r w:rsidRPr="00A10515">
        <w:rPr>
          <w:b/>
          <w:bCs/>
          <w:lang w:val="en-AU"/>
        </w:rPr>
        <w:t>Movement</w:t>
      </w:r>
      <w:r w:rsidRPr="00A10515">
        <w:rPr>
          <w:lang w:val="en-AU"/>
        </w:rPr>
        <w:t xml:space="preserve">, and </w:t>
      </w:r>
      <w:r w:rsidRPr="00A10515">
        <w:rPr>
          <w:b/>
          <w:bCs/>
          <w:lang w:val="en-AU"/>
        </w:rPr>
        <w:t>Control</w:t>
      </w:r>
      <w:r w:rsidRPr="00A10515">
        <w:rPr>
          <w:lang w:val="en-AU"/>
        </w:rPr>
        <w:t>; what statistical fingerprints it leaves behind; and how it fits into a repertoire or archetype.</w:t>
      </w:r>
      <w:r w:rsidRPr="00A10515">
        <w:rPr>
          <w:lang w:val="en-AU"/>
        </w:rPr>
        <w:br/>
        <w:t>No numbers, just feel — the way a pitching coach talks about life on the seams.</w:t>
      </w:r>
    </w:p>
    <w:p w14:paraId="6FF2737A" w14:textId="77777777" w:rsidR="00A10515" w:rsidRPr="00A10515" w:rsidRDefault="00A10515" w:rsidP="00A10515">
      <w:pPr>
        <w:rPr>
          <w:lang w:val="en-AU"/>
        </w:rPr>
      </w:pPr>
      <w:r w:rsidRPr="00A10515">
        <w:rPr>
          <w:lang w:val="en-AU"/>
        </w:rPr>
        <w:pict w14:anchorId="70D5009F">
          <v:rect id="_x0000_i1791" style="width:0;height:1.5pt" o:hralign="center" o:hrstd="t" o:hr="t" fillcolor="#a0a0a0" stroked="f"/>
        </w:pict>
      </w:r>
    </w:p>
    <w:p w14:paraId="434510A6" w14:textId="77777777" w:rsidR="00A10515" w:rsidRPr="00A10515" w:rsidRDefault="00A10515" w:rsidP="00A10515">
      <w:pPr>
        <w:rPr>
          <w:b/>
          <w:bCs/>
          <w:lang w:val="en-AU"/>
        </w:rPr>
      </w:pPr>
      <w:r w:rsidRPr="00A10515">
        <w:rPr>
          <w:rFonts w:ascii="Segoe UI Emoji" w:hAnsi="Segoe UI Emoji" w:cs="Segoe UI Emoji"/>
          <w:b/>
          <w:bCs/>
          <w:lang w:val="en-AU"/>
        </w:rPr>
        <w:t>⚙️</w:t>
      </w:r>
      <w:r w:rsidRPr="00A10515">
        <w:rPr>
          <w:b/>
          <w:bCs/>
          <w:lang w:val="en-AU"/>
        </w:rPr>
        <w:t xml:space="preserve"> 1. Fastball Family — The Foundation of Everything</w:t>
      </w:r>
    </w:p>
    <w:p w14:paraId="4B9C7790" w14:textId="77777777" w:rsidR="00A10515" w:rsidRPr="00A10515" w:rsidRDefault="00A10515" w:rsidP="00A10515">
      <w:pPr>
        <w:rPr>
          <w:b/>
          <w:bCs/>
          <w:lang w:val="en-AU"/>
        </w:rPr>
      </w:pPr>
      <w:r w:rsidRPr="00A10515">
        <w:rPr>
          <w:b/>
          <w:bCs/>
          <w:lang w:val="en-AU"/>
        </w:rPr>
        <w:t>4-Seam Fastball</w:t>
      </w:r>
    </w:p>
    <w:p w14:paraId="4CA39F30" w14:textId="77777777" w:rsidR="00A10515" w:rsidRPr="00A10515" w:rsidRDefault="00A10515" w:rsidP="00A10515">
      <w:pPr>
        <w:numPr>
          <w:ilvl w:val="0"/>
          <w:numId w:val="39"/>
        </w:numPr>
        <w:rPr>
          <w:lang w:val="en-AU"/>
        </w:rPr>
      </w:pPr>
      <w:r w:rsidRPr="00A10515">
        <w:rPr>
          <w:b/>
          <w:bCs/>
          <w:lang w:val="en-AU"/>
        </w:rPr>
        <w:t>Profile:</w:t>
      </w:r>
      <w:r w:rsidRPr="00A10515">
        <w:rPr>
          <w:lang w:val="en-AU"/>
        </w:rPr>
        <w:t xml:space="preserve"> Straight, high-spin, high-velocity. Rises through the zone.</w:t>
      </w:r>
    </w:p>
    <w:p w14:paraId="3C1EC00A" w14:textId="77777777" w:rsidR="00A10515" w:rsidRPr="00A10515" w:rsidRDefault="00A10515" w:rsidP="00A10515">
      <w:pPr>
        <w:numPr>
          <w:ilvl w:val="0"/>
          <w:numId w:val="39"/>
        </w:numPr>
        <w:rPr>
          <w:lang w:val="en-AU"/>
        </w:rPr>
      </w:pPr>
      <w:r w:rsidRPr="00A10515">
        <w:rPr>
          <w:b/>
          <w:bCs/>
          <w:lang w:val="en-AU"/>
        </w:rPr>
        <w:t>Stuff:</w:t>
      </w:r>
      <w:r w:rsidRPr="00A10515">
        <w:rPr>
          <w:lang w:val="en-AU"/>
        </w:rPr>
        <w:t xml:space="preserve"> </w:t>
      </w:r>
      <w:r w:rsidRPr="00A10515">
        <w:rPr>
          <w:rFonts w:ascii="Segoe UI Emoji" w:hAnsi="Segoe UI Emoji" w:cs="Segoe UI Emoji"/>
          <w:lang w:val="en-AU"/>
        </w:rPr>
        <w:t>🔼</w:t>
      </w:r>
      <w:r w:rsidRPr="00A10515">
        <w:rPr>
          <w:lang w:val="en-AU"/>
        </w:rPr>
        <w:t xml:space="preserve"> Highest among all fastballs.</w:t>
      </w:r>
    </w:p>
    <w:p w14:paraId="02BA240A" w14:textId="77777777" w:rsidR="00A10515" w:rsidRPr="00A10515" w:rsidRDefault="00A10515" w:rsidP="00A10515">
      <w:pPr>
        <w:numPr>
          <w:ilvl w:val="0"/>
          <w:numId w:val="39"/>
        </w:numPr>
        <w:rPr>
          <w:lang w:val="en-AU"/>
        </w:rPr>
      </w:pPr>
      <w:r w:rsidRPr="00A10515">
        <w:rPr>
          <w:b/>
          <w:bCs/>
          <w:lang w:val="en-AU"/>
        </w:rPr>
        <w:t>Movement:</w:t>
      </w:r>
      <w:r w:rsidRPr="00A10515">
        <w:rPr>
          <w:lang w:val="en-AU"/>
        </w:rPr>
        <w:t xml:space="preserve"> Moderate, more “ride” than run.</w:t>
      </w:r>
    </w:p>
    <w:p w14:paraId="3A055665" w14:textId="77777777" w:rsidR="00A10515" w:rsidRPr="00A10515" w:rsidRDefault="00A10515" w:rsidP="00A10515">
      <w:pPr>
        <w:numPr>
          <w:ilvl w:val="0"/>
          <w:numId w:val="39"/>
        </w:numPr>
        <w:rPr>
          <w:lang w:val="en-AU"/>
        </w:rPr>
      </w:pPr>
      <w:r w:rsidRPr="00A10515">
        <w:rPr>
          <w:b/>
          <w:bCs/>
          <w:lang w:val="en-AU"/>
        </w:rPr>
        <w:t>Control:</w:t>
      </w:r>
      <w:r w:rsidRPr="00A10515">
        <w:rPr>
          <w:lang w:val="en-AU"/>
        </w:rPr>
        <w:t xml:space="preserve"> Good — simple, repeatable release.</w:t>
      </w:r>
    </w:p>
    <w:p w14:paraId="79D03476" w14:textId="77777777" w:rsidR="00A10515" w:rsidRPr="00A10515" w:rsidRDefault="00A10515" w:rsidP="00A10515">
      <w:pPr>
        <w:numPr>
          <w:ilvl w:val="0"/>
          <w:numId w:val="39"/>
        </w:numPr>
        <w:rPr>
          <w:lang w:val="en-AU"/>
        </w:rPr>
      </w:pPr>
      <w:r w:rsidRPr="00A10515">
        <w:rPr>
          <w:b/>
          <w:bCs/>
          <w:lang w:val="en-AU"/>
        </w:rPr>
        <w:t>Stat effects:</w:t>
      </w:r>
      <w:r w:rsidRPr="00A10515">
        <w:rPr>
          <w:lang w:val="en-AU"/>
        </w:rPr>
        <w:t xml:space="preserve"> K/9↑ BABIP↓ HR/9 neutral.</w:t>
      </w:r>
    </w:p>
    <w:p w14:paraId="4379868E" w14:textId="77777777" w:rsidR="00A10515" w:rsidRPr="00A10515" w:rsidRDefault="00A10515" w:rsidP="00A10515">
      <w:pPr>
        <w:numPr>
          <w:ilvl w:val="0"/>
          <w:numId w:val="39"/>
        </w:numPr>
        <w:rPr>
          <w:lang w:val="en-AU"/>
        </w:rPr>
      </w:pPr>
      <w:r w:rsidRPr="00A10515">
        <w:rPr>
          <w:b/>
          <w:bCs/>
          <w:lang w:val="en-AU"/>
        </w:rPr>
        <w:t>Best roles:</w:t>
      </w:r>
      <w:r w:rsidRPr="00A10515">
        <w:rPr>
          <w:lang w:val="en-AU"/>
        </w:rPr>
        <w:t xml:space="preserve"> Power aces, closers, firemen.</w:t>
      </w:r>
    </w:p>
    <w:p w14:paraId="282BE0CF" w14:textId="77777777" w:rsidR="00A10515" w:rsidRPr="00A10515" w:rsidRDefault="00A10515" w:rsidP="00A10515">
      <w:pPr>
        <w:numPr>
          <w:ilvl w:val="0"/>
          <w:numId w:val="39"/>
        </w:numPr>
        <w:rPr>
          <w:lang w:val="en-AU"/>
        </w:rPr>
      </w:pPr>
      <w:r w:rsidRPr="00A10515">
        <w:rPr>
          <w:b/>
          <w:bCs/>
          <w:lang w:val="en-AU"/>
        </w:rPr>
        <w:t>Partners:</w:t>
      </w:r>
      <w:r w:rsidRPr="00A10515">
        <w:rPr>
          <w:lang w:val="en-AU"/>
        </w:rPr>
        <w:t xml:space="preserve"> Curve (vertical plane), Change (speed gap).</w:t>
      </w:r>
    </w:p>
    <w:p w14:paraId="365C3C44" w14:textId="77777777" w:rsidR="00A10515" w:rsidRPr="00A10515" w:rsidRDefault="00A10515" w:rsidP="00A10515">
      <w:pPr>
        <w:numPr>
          <w:ilvl w:val="0"/>
          <w:numId w:val="39"/>
        </w:numPr>
        <w:rPr>
          <w:lang w:val="en-AU"/>
        </w:rPr>
      </w:pPr>
      <w:r w:rsidRPr="00A10515">
        <w:rPr>
          <w:b/>
          <w:bCs/>
          <w:lang w:val="en-AU"/>
        </w:rPr>
        <w:t>Weakness:</w:t>
      </w:r>
      <w:r w:rsidRPr="00A10515">
        <w:rPr>
          <w:lang w:val="en-AU"/>
        </w:rPr>
        <w:t xml:space="preserve"> Flat when tired; fly-ball prone in HR parks.</w:t>
      </w:r>
    </w:p>
    <w:p w14:paraId="0B80D918" w14:textId="77777777" w:rsidR="00A10515" w:rsidRPr="00A10515" w:rsidRDefault="00A10515" w:rsidP="00A10515">
      <w:pPr>
        <w:rPr>
          <w:lang w:val="en-AU"/>
        </w:rPr>
      </w:pPr>
      <w:r w:rsidRPr="00A10515">
        <w:rPr>
          <w:lang w:val="en-AU"/>
        </w:rPr>
        <w:pict w14:anchorId="3685CE1F">
          <v:rect id="_x0000_i1792" style="width:0;height:1.5pt" o:hralign="center" o:hrstd="t" o:hr="t" fillcolor="#a0a0a0" stroked="f"/>
        </w:pict>
      </w:r>
    </w:p>
    <w:p w14:paraId="69151FC5" w14:textId="77777777" w:rsidR="00A10515" w:rsidRPr="00A10515" w:rsidRDefault="00A10515" w:rsidP="00A10515">
      <w:pPr>
        <w:rPr>
          <w:b/>
          <w:bCs/>
          <w:lang w:val="en-AU"/>
        </w:rPr>
      </w:pPr>
      <w:r w:rsidRPr="00A10515">
        <w:rPr>
          <w:b/>
          <w:bCs/>
          <w:lang w:val="en-AU"/>
        </w:rPr>
        <w:t>2-Seam Fastball</w:t>
      </w:r>
    </w:p>
    <w:p w14:paraId="6A70AF4A" w14:textId="77777777" w:rsidR="00A10515" w:rsidRPr="00A10515" w:rsidRDefault="00A10515" w:rsidP="00A10515">
      <w:pPr>
        <w:numPr>
          <w:ilvl w:val="0"/>
          <w:numId w:val="40"/>
        </w:numPr>
        <w:rPr>
          <w:lang w:val="en-AU"/>
        </w:rPr>
      </w:pPr>
      <w:r w:rsidRPr="00A10515">
        <w:rPr>
          <w:b/>
          <w:bCs/>
          <w:lang w:val="en-AU"/>
        </w:rPr>
        <w:t>Profile:</w:t>
      </w:r>
      <w:r w:rsidRPr="00A10515">
        <w:rPr>
          <w:lang w:val="en-AU"/>
        </w:rPr>
        <w:t xml:space="preserve"> Lower velocity, arm-side run.</w:t>
      </w:r>
    </w:p>
    <w:p w14:paraId="0001AB37" w14:textId="77777777" w:rsidR="00A10515" w:rsidRPr="00A10515" w:rsidRDefault="00A10515" w:rsidP="00A10515">
      <w:pPr>
        <w:numPr>
          <w:ilvl w:val="0"/>
          <w:numId w:val="40"/>
        </w:numPr>
        <w:rPr>
          <w:lang w:val="en-AU"/>
        </w:rPr>
      </w:pPr>
      <w:r w:rsidRPr="00A10515">
        <w:rPr>
          <w:b/>
          <w:bCs/>
          <w:lang w:val="en-AU"/>
        </w:rPr>
        <w:t>Stuff:</w:t>
      </w:r>
      <w:r w:rsidRPr="00A10515">
        <w:rPr>
          <w:lang w:val="en-AU"/>
        </w:rPr>
        <w:t xml:space="preserve"> Mid-range.</w:t>
      </w:r>
    </w:p>
    <w:p w14:paraId="5B11FDB9" w14:textId="77777777" w:rsidR="00A10515" w:rsidRPr="00A10515" w:rsidRDefault="00A10515" w:rsidP="00A10515">
      <w:pPr>
        <w:numPr>
          <w:ilvl w:val="0"/>
          <w:numId w:val="40"/>
        </w:numPr>
        <w:rPr>
          <w:lang w:val="en-AU"/>
        </w:rPr>
      </w:pPr>
      <w:r w:rsidRPr="00A10515">
        <w:rPr>
          <w:b/>
          <w:bCs/>
          <w:lang w:val="en-AU"/>
        </w:rPr>
        <w:t>Movement:</w:t>
      </w:r>
      <w:r w:rsidRPr="00A10515">
        <w:rPr>
          <w:lang w:val="en-AU"/>
        </w:rPr>
        <w:t xml:space="preserve"> Strong horizontal life.</w:t>
      </w:r>
    </w:p>
    <w:p w14:paraId="5C3F8A82" w14:textId="77777777" w:rsidR="00A10515" w:rsidRPr="00A10515" w:rsidRDefault="00A10515" w:rsidP="00A10515">
      <w:pPr>
        <w:numPr>
          <w:ilvl w:val="0"/>
          <w:numId w:val="40"/>
        </w:numPr>
        <w:rPr>
          <w:lang w:val="en-AU"/>
        </w:rPr>
      </w:pPr>
      <w:r w:rsidRPr="00A10515">
        <w:rPr>
          <w:b/>
          <w:bCs/>
          <w:lang w:val="en-AU"/>
        </w:rPr>
        <w:t>Control:</w:t>
      </w:r>
      <w:r w:rsidRPr="00A10515">
        <w:rPr>
          <w:lang w:val="en-AU"/>
        </w:rPr>
        <w:t xml:space="preserve"> Average-plus.</w:t>
      </w:r>
    </w:p>
    <w:p w14:paraId="0CB17EF0" w14:textId="77777777" w:rsidR="00A10515" w:rsidRPr="00A10515" w:rsidRDefault="00A10515" w:rsidP="00A10515">
      <w:pPr>
        <w:numPr>
          <w:ilvl w:val="0"/>
          <w:numId w:val="40"/>
        </w:numPr>
        <w:rPr>
          <w:lang w:val="en-AU"/>
        </w:rPr>
      </w:pPr>
      <w:r w:rsidRPr="00A10515">
        <w:rPr>
          <w:b/>
          <w:bCs/>
          <w:lang w:val="en-AU"/>
        </w:rPr>
        <w:t>Stat effects:</w:t>
      </w:r>
      <w:r w:rsidRPr="00A10515">
        <w:rPr>
          <w:lang w:val="en-AU"/>
        </w:rPr>
        <w:t xml:space="preserve"> HR/9↓ GB%↑ BABIP steady.</w:t>
      </w:r>
    </w:p>
    <w:p w14:paraId="105F6B46" w14:textId="77777777" w:rsidR="00A10515" w:rsidRPr="00A10515" w:rsidRDefault="00A10515" w:rsidP="00A10515">
      <w:pPr>
        <w:numPr>
          <w:ilvl w:val="0"/>
          <w:numId w:val="40"/>
        </w:numPr>
        <w:rPr>
          <w:lang w:val="en-AU"/>
        </w:rPr>
      </w:pPr>
      <w:r w:rsidRPr="00A10515">
        <w:rPr>
          <w:b/>
          <w:bCs/>
          <w:lang w:val="en-AU"/>
        </w:rPr>
        <w:t>Archetype:</w:t>
      </w:r>
      <w:r w:rsidRPr="00A10515">
        <w:rPr>
          <w:lang w:val="en-AU"/>
        </w:rPr>
        <w:t xml:space="preserve"> Contact managers, inning-eaters.</w:t>
      </w:r>
    </w:p>
    <w:p w14:paraId="37A304BE" w14:textId="77777777" w:rsidR="00A10515" w:rsidRPr="00A10515" w:rsidRDefault="00A10515" w:rsidP="00A10515">
      <w:pPr>
        <w:numPr>
          <w:ilvl w:val="0"/>
          <w:numId w:val="40"/>
        </w:numPr>
        <w:rPr>
          <w:lang w:val="en-AU"/>
        </w:rPr>
      </w:pPr>
      <w:r w:rsidRPr="00A10515">
        <w:rPr>
          <w:b/>
          <w:bCs/>
          <w:lang w:val="en-AU"/>
        </w:rPr>
        <w:t>Partners:</w:t>
      </w:r>
      <w:r w:rsidRPr="00A10515">
        <w:rPr>
          <w:lang w:val="en-AU"/>
        </w:rPr>
        <w:t xml:space="preserve"> Slider or Change (mirror movement).</w:t>
      </w:r>
    </w:p>
    <w:p w14:paraId="03F9BC3A" w14:textId="77777777" w:rsidR="00A10515" w:rsidRPr="00A10515" w:rsidRDefault="00A10515" w:rsidP="00A10515">
      <w:pPr>
        <w:numPr>
          <w:ilvl w:val="0"/>
          <w:numId w:val="40"/>
        </w:numPr>
        <w:rPr>
          <w:lang w:val="en-AU"/>
        </w:rPr>
      </w:pPr>
      <w:r w:rsidRPr="00A10515">
        <w:rPr>
          <w:b/>
          <w:bCs/>
          <w:lang w:val="en-AU"/>
        </w:rPr>
        <w:t>Note:</w:t>
      </w:r>
      <w:r w:rsidRPr="00A10515">
        <w:rPr>
          <w:lang w:val="en-AU"/>
        </w:rPr>
        <w:t xml:space="preserve"> When mastered, turns average arms into ground-ball machines.</w:t>
      </w:r>
    </w:p>
    <w:p w14:paraId="1EB6B053" w14:textId="77777777" w:rsidR="00A10515" w:rsidRPr="00A10515" w:rsidRDefault="00A10515" w:rsidP="00A10515">
      <w:pPr>
        <w:rPr>
          <w:lang w:val="en-AU"/>
        </w:rPr>
      </w:pPr>
      <w:r w:rsidRPr="00A10515">
        <w:rPr>
          <w:lang w:val="en-AU"/>
        </w:rPr>
        <w:lastRenderedPageBreak/>
        <w:pict w14:anchorId="46414691">
          <v:rect id="_x0000_i1793" style="width:0;height:1.5pt" o:hralign="center" o:hrstd="t" o:hr="t" fillcolor="#a0a0a0" stroked="f"/>
        </w:pict>
      </w:r>
    </w:p>
    <w:p w14:paraId="61971CEB" w14:textId="77777777" w:rsidR="00A10515" w:rsidRPr="00A10515" w:rsidRDefault="00A10515" w:rsidP="00A10515">
      <w:pPr>
        <w:rPr>
          <w:b/>
          <w:bCs/>
          <w:lang w:val="en-AU"/>
        </w:rPr>
      </w:pPr>
      <w:r w:rsidRPr="00A10515">
        <w:rPr>
          <w:b/>
          <w:bCs/>
          <w:lang w:val="en-AU"/>
        </w:rPr>
        <w:t>Sinker</w:t>
      </w:r>
    </w:p>
    <w:p w14:paraId="7D3D491F" w14:textId="77777777" w:rsidR="00A10515" w:rsidRPr="00A10515" w:rsidRDefault="00A10515" w:rsidP="00A10515">
      <w:pPr>
        <w:numPr>
          <w:ilvl w:val="0"/>
          <w:numId w:val="41"/>
        </w:numPr>
        <w:rPr>
          <w:lang w:val="en-AU"/>
        </w:rPr>
      </w:pPr>
      <w:r w:rsidRPr="00A10515">
        <w:rPr>
          <w:b/>
          <w:bCs/>
          <w:lang w:val="en-AU"/>
        </w:rPr>
        <w:t>Profile:</w:t>
      </w:r>
      <w:r w:rsidRPr="00A10515">
        <w:rPr>
          <w:lang w:val="en-AU"/>
        </w:rPr>
        <w:t xml:space="preserve"> Heavy drop, minimal run; the “bowling-ball” pitch.</w:t>
      </w:r>
    </w:p>
    <w:p w14:paraId="332B1DBA" w14:textId="77777777" w:rsidR="00A10515" w:rsidRPr="00A10515" w:rsidRDefault="00A10515" w:rsidP="00A10515">
      <w:pPr>
        <w:numPr>
          <w:ilvl w:val="0"/>
          <w:numId w:val="41"/>
        </w:numPr>
        <w:rPr>
          <w:lang w:val="en-AU"/>
        </w:rPr>
      </w:pPr>
      <w:r w:rsidRPr="00A10515">
        <w:rPr>
          <w:b/>
          <w:bCs/>
          <w:lang w:val="en-AU"/>
        </w:rPr>
        <w:t>Stuff:</w:t>
      </w:r>
      <w:r w:rsidRPr="00A10515">
        <w:rPr>
          <w:lang w:val="en-AU"/>
        </w:rPr>
        <w:t xml:space="preserve"> Average.</w:t>
      </w:r>
    </w:p>
    <w:p w14:paraId="18203EF7" w14:textId="77777777" w:rsidR="00A10515" w:rsidRPr="00A10515" w:rsidRDefault="00A10515" w:rsidP="00A10515">
      <w:pPr>
        <w:numPr>
          <w:ilvl w:val="0"/>
          <w:numId w:val="41"/>
        </w:numPr>
        <w:rPr>
          <w:lang w:val="en-AU"/>
        </w:rPr>
      </w:pPr>
      <w:r w:rsidRPr="00A10515">
        <w:rPr>
          <w:b/>
          <w:bCs/>
          <w:lang w:val="en-AU"/>
        </w:rPr>
        <w:t>Movement:</w:t>
      </w:r>
      <w:r w:rsidRPr="00A10515">
        <w:rPr>
          <w:lang w:val="en-AU"/>
        </w:rPr>
        <w:t xml:space="preserve"> </w:t>
      </w:r>
      <w:r w:rsidRPr="00A10515">
        <w:rPr>
          <w:rFonts w:ascii="Segoe UI Emoji" w:hAnsi="Segoe UI Emoji" w:cs="Segoe UI Emoji"/>
          <w:lang w:val="en-AU"/>
        </w:rPr>
        <w:t>🔼</w:t>
      </w:r>
      <w:r w:rsidRPr="00A10515">
        <w:rPr>
          <w:lang w:val="en-AU"/>
        </w:rPr>
        <w:t xml:space="preserve"> Very high; biggest GB% driver in the game.</w:t>
      </w:r>
    </w:p>
    <w:p w14:paraId="281C4DC4" w14:textId="77777777" w:rsidR="00A10515" w:rsidRPr="00A10515" w:rsidRDefault="00A10515" w:rsidP="00A10515">
      <w:pPr>
        <w:numPr>
          <w:ilvl w:val="0"/>
          <w:numId w:val="41"/>
        </w:numPr>
        <w:rPr>
          <w:lang w:val="en-AU"/>
        </w:rPr>
      </w:pPr>
      <w:r w:rsidRPr="00A10515">
        <w:rPr>
          <w:b/>
          <w:bCs/>
          <w:lang w:val="en-AU"/>
        </w:rPr>
        <w:t>Control:</w:t>
      </w:r>
      <w:r w:rsidRPr="00A10515">
        <w:rPr>
          <w:lang w:val="en-AU"/>
        </w:rPr>
        <w:t xml:space="preserve"> Good if delivered low.</w:t>
      </w:r>
    </w:p>
    <w:p w14:paraId="60E02F58" w14:textId="77777777" w:rsidR="00A10515" w:rsidRPr="00A10515" w:rsidRDefault="00A10515" w:rsidP="00A10515">
      <w:pPr>
        <w:numPr>
          <w:ilvl w:val="0"/>
          <w:numId w:val="41"/>
        </w:numPr>
        <w:rPr>
          <w:lang w:val="en-AU"/>
        </w:rPr>
      </w:pPr>
      <w:r w:rsidRPr="00A10515">
        <w:rPr>
          <w:b/>
          <w:bCs/>
          <w:lang w:val="en-AU"/>
        </w:rPr>
        <w:t>Stats:</w:t>
      </w:r>
      <w:r w:rsidRPr="00A10515">
        <w:rPr>
          <w:lang w:val="en-AU"/>
        </w:rPr>
        <w:t xml:space="preserve"> HR/9↓↓ GB%↑↑ K/9 modest.</w:t>
      </w:r>
    </w:p>
    <w:p w14:paraId="13852654" w14:textId="77777777" w:rsidR="00A10515" w:rsidRPr="00A10515" w:rsidRDefault="00A10515" w:rsidP="00A10515">
      <w:pPr>
        <w:numPr>
          <w:ilvl w:val="0"/>
          <w:numId w:val="41"/>
        </w:numPr>
        <w:rPr>
          <w:lang w:val="en-AU"/>
        </w:rPr>
      </w:pPr>
      <w:r w:rsidRPr="00A10515">
        <w:rPr>
          <w:b/>
          <w:bCs/>
          <w:lang w:val="en-AU"/>
        </w:rPr>
        <w:t>Archetype:</w:t>
      </w:r>
      <w:r w:rsidRPr="00A10515">
        <w:rPr>
          <w:lang w:val="en-AU"/>
        </w:rPr>
        <w:t xml:space="preserve"> Workhorses, pitch-to-contact.</w:t>
      </w:r>
    </w:p>
    <w:p w14:paraId="761C1272" w14:textId="77777777" w:rsidR="00A10515" w:rsidRPr="00A10515" w:rsidRDefault="00A10515" w:rsidP="00A10515">
      <w:pPr>
        <w:numPr>
          <w:ilvl w:val="0"/>
          <w:numId w:val="41"/>
        </w:numPr>
        <w:rPr>
          <w:lang w:val="en-AU"/>
        </w:rPr>
      </w:pPr>
      <w:r w:rsidRPr="00A10515">
        <w:rPr>
          <w:b/>
          <w:bCs/>
          <w:lang w:val="en-AU"/>
        </w:rPr>
        <w:t>Partners:</w:t>
      </w:r>
      <w:r w:rsidRPr="00A10515">
        <w:rPr>
          <w:lang w:val="en-AU"/>
        </w:rPr>
        <w:t xml:space="preserve"> Slider (cross-plane), Change (timing).</w:t>
      </w:r>
    </w:p>
    <w:p w14:paraId="2DFC8684" w14:textId="77777777" w:rsidR="00A10515" w:rsidRPr="00A10515" w:rsidRDefault="00A10515" w:rsidP="00A10515">
      <w:pPr>
        <w:numPr>
          <w:ilvl w:val="0"/>
          <w:numId w:val="41"/>
        </w:numPr>
        <w:rPr>
          <w:lang w:val="en-AU"/>
        </w:rPr>
      </w:pPr>
      <w:r w:rsidRPr="00A10515">
        <w:rPr>
          <w:b/>
          <w:bCs/>
          <w:lang w:val="en-AU"/>
        </w:rPr>
        <w:t>Caution:</w:t>
      </w:r>
      <w:r w:rsidRPr="00A10515">
        <w:rPr>
          <w:lang w:val="en-AU"/>
        </w:rPr>
        <w:t xml:space="preserve"> Overuse yields fatigue from high effort.</w:t>
      </w:r>
    </w:p>
    <w:p w14:paraId="4BC14D65" w14:textId="77777777" w:rsidR="00A10515" w:rsidRPr="00A10515" w:rsidRDefault="00A10515" w:rsidP="00A10515">
      <w:pPr>
        <w:rPr>
          <w:lang w:val="en-AU"/>
        </w:rPr>
      </w:pPr>
      <w:r w:rsidRPr="00A10515">
        <w:rPr>
          <w:lang w:val="en-AU"/>
        </w:rPr>
        <w:pict w14:anchorId="513CF135">
          <v:rect id="_x0000_i1794" style="width:0;height:1.5pt" o:hralign="center" o:hrstd="t" o:hr="t" fillcolor="#a0a0a0" stroked="f"/>
        </w:pict>
      </w:r>
    </w:p>
    <w:p w14:paraId="51C2F48E" w14:textId="77777777" w:rsidR="00A10515" w:rsidRPr="00A10515" w:rsidRDefault="00A10515" w:rsidP="00A10515">
      <w:pPr>
        <w:rPr>
          <w:b/>
          <w:bCs/>
          <w:lang w:val="en-AU"/>
        </w:rPr>
      </w:pPr>
      <w:r w:rsidRPr="00A10515">
        <w:rPr>
          <w:b/>
          <w:bCs/>
          <w:lang w:val="en-AU"/>
        </w:rPr>
        <w:t>Cutter</w:t>
      </w:r>
    </w:p>
    <w:p w14:paraId="3F2CD5C2" w14:textId="77777777" w:rsidR="00A10515" w:rsidRPr="00A10515" w:rsidRDefault="00A10515" w:rsidP="00A10515">
      <w:pPr>
        <w:numPr>
          <w:ilvl w:val="0"/>
          <w:numId w:val="42"/>
        </w:numPr>
        <w:rPr>
          <w:lang w:val="en-AU"/>
        </w:rPr>
      </w:pPr>
      <w:r w:rsidRPr="00A10515">
        <w:rPr>
          <w:b/>
          <w:bCs/>
          <w:lang w:val="en-AU"/>
        </w:rPr>
        <w:t>Profile:</w:t>
      </w:r>
      <w:r w:rsidRPr="00A10515">
        <w:rPr>
          <w:lang w:val="en-AU"/>
        </w:rPr>
        <w:t xml:space="preserve"> Late, tight glove-side break.</w:t>
      </w:r>
    </w:p>
    <w:p w14:paraId="36115C14" w14:textId="77777777" w:rsidR="00A10515" w:rsidRPr="00A10515" w:rsidRDefault="00A10515" w:rsidP="00A10515">
      <w:pPr>
        <w:numPr>
          <w:ilvl w:val="0"/>
          <w:numId w:val="42"/>
        </w:numPr>
        <w:rPr>
          <w:lang w:val="en-AU"/>
        </w:rPr>
      </w:pPr>
      <w:r w:rsidRPr="00A10515">
        <w:rPr>
          <w:b/>
          <w:bCs/>
          <w:lang w:val="en-AU"/>
        </w:rPr>
        <w:t>Stuff:</w:t>
      </w:r>
      <w:r w:rsidRPr="00A10515">
        <w:rPr>
          <w:lang w:val="en-AU"/>
        </w:rPr>
        <w:t xml:space="preserve"> Moderate-high.</w:t>
      </w:r>
    </w:p>
    <w:p w14:paraId="5306349F" w14:textId="77777777" w:rsidR="00A10515" w:rsidRPr="00A10515" w:rsidRDefault="00A10515" w:rsidP="00A10515">
      <w:pPr>
        <w:numPr>
          <w:ilvl w:val="0"/>
          <w:numId w:val="42"/>
        </w:numPr>
        <w:rPr>
          <w:lang w:val="en-AU"/>
        </w:rPr>
      </w:pPr>
      <w:r w:rsidRPr="00A10515">
        <w:rPr>
          <w:b/>
          <w:bCs/>
          <w:lang w:val="en-AU"/>
        </w:rPr>
        <w:t>Movement:</w:t>
      </w:r>
      <w:r w:rsidRPr="00A10515">
        <w:rPr>
          <w:lang w:val="en-AU"/>
        </w:rPr>
        <w:t xml:space="preserve"> Moderate; weak-contact king.</w:t>
      </w:r>
    </w:p>
    <w:p w14:paraId="301D8AEF" w14:textId="77777777" w:rsidR="00A10515" w:rsidRPr="00A10515" w:rsidRDefault="00A10515" w:rsidP="00A10515">
      <w:pPr>
        <w:numPr>
          <w:ilvl w:val="0"/>
          <w:numId w:val="42"/>
        </w:numPr>
        <w:rPr>
          <w:lang w:val="en-AU"/>
        </w:rPr>
      </w:pPr>
      <w:r w:rsidRPr="00A10515">
        <w:rPr>
          <w:b/>
          <w:bCs/>
          <w:lang w:val="en-AU"/>
        </w:rPr>
        <w:t>Control:</w:t>
      </w:r>
      <w:r w:rsidRPr="00A10515">
        <w:rPr>
          <w:lang w:val="en-AU"/>
        </w:rPr>
        <w:t xml:space="preserve"> High — short release repeatability.</w:t>
      </w:r>
    </w:p>
    <w:p w14:paraId="7867BE20" w14:textId="77777777" w:rsidR="00A10515" w:rsidRPr="00A10515" w:rsidRDefault="00A10515" w:rsidP="00A10515">
      <w:pPr>
        <w:numPr>
          <w:ilvl w:val="0"/>
          <w:numId w:val="42"/>
        </w:numPr>
        <w:rPr>
          <w:lang w:val="en-AU"/>
        </w:rPr>
      </w:pPr>
      <w:r w:rsidRPr="00A10515">
        <w:rPr>
          <w:b/>
          <w:bCs/>
          <w:lang w:val="en-AU"/>
        </w:rPr>
        <w:t>Stats:</w:t>
      </w:r>
      <w:r w:rsidRPr="00A10515">
        <w:rPr>
          <w:lang w:val="en-AU"/>
        </w:rPr>
        <w:t xml:space="preserve"> BABIP↓ HR/9↓ K/9 steady.</w:t>
      </w:r>
    </w:p>
    <w:p w14:paraId="3EF5C085" w14:textId="77777777" w:rsidR="00A10515" w:rsidRPr="00A10515" w:rsidRDefault="00A10515" w:rsidP="00A10515">
      <w:pPr>
        <w:numPr>
          <w:ilvl w:val="0"/>
          <w:numId w:val="42"/>
        </w:numPr>
        <w:rPr>
          <w:lang w:val="en-AU"/>
        </w:rPr>
      </w:pPr>
      <w:r w:rsidRPr="00A10515">
        <w:rPr>
          <w:b/>
          <w:bCs/>
          <w:lang w:val="en-AU"/>
        </w:rPr>
        <w:t>Archetype:</w:t>
      </w:r>
      <w:r w:rsidRPr="00A10515">
        <w:rPr>
          <w:lang w:val="en-AU"/>
        </w:rPr>
        <w:t xml:space="preserve"> Control artists, veteran innings-eaters.</w:t>
      </w:r>
    </w:p>
    <w:p w14:paraId="74E7818F" w14:textId="77777777" w:rsidR="00A10515" w:rsidRPr="00A10515" w:rsidRDefault="00A10515" w:rsidP="00A10515">
      <w:pPr>
        <w:numPr>
          <w:ilvl w:val="0"/>
          <w:numId w:val="42"/>
        </w:numPr>
        <w:rPr>
          <w:lang w:val="en-AU"/>
        </w:rPr>
      </w:pPr>
      <w:r w:rsidRPr="00A10515">
        <w:rPr>
          <w:b/>
          <w:bCs/>
          <w:lang w:val="en-AU"/>
        </w:rPr>
        <w:t>Partners:</w:t>
      </w:r>
      <w:r w:rsidRPr="00A10515">
        <w:rPr>
          <w:lang w:val="en-AU"/>
        </w:rPr>
        <w:t xml:space="preserve"> Change or Sinker (opposite run).</w:t>
      </w:r>
    </w:p>
    <w:p w14:paraId="70624395" w14:textId="77777777" w:rsidR="00A10515" w:rsidRPr="00A10515" w:rsidRDefault="00A10515" w:rsidP="00A10515">
      <w:pPr>
        <w:numPr>
          <w:ilvl w:val="0"/>
          <w:numId w:val="42"/>
        </w:numPr>
        <w:rPr>
          <w:lang w:val="en-AU"/>
        </w:rPr>
      </w:pPr>
      <w:r w:rsidRPr="00A10515">
        <w:rPr>
          <w:b/>
          <w:bCs/>
          <w:lang w:val="en-AU"/>
        </w:rPr>
        <w:t>Note:</w:t>
      </w:r>
      <w:r w:rsidRPr="00A10515">
        <w:rPr>
          <w:lang w:val="en-AU"/>
        </w:rPr>
        <w:t xml:space="preserve"> In OOTP, excessive overlap with Slider dampens Stuff.</w:t>
      </w:r>
    </w:p>
    <w:p w14:paraId="04C7960E" w14:textId="77777777" w:rsidR="00A10515" w:rsidRPr="00A10515" w:rsidRDefault="00A10515" w:rsidP="00A10515">
      <w:pPr>
        <w:rPr>
          <w:lang w:val="en-AU"/>
        </w:rPr>
      </w:pPr>
      <w:r w:rsidRPr="00A10515">
        <w:rPr>
          <w:lang w:val="en-AU"/>
        </w:rPr>
        <w:pict w14:anchorId="29FE5180">
          <v:rect id="_x0000_i1795" style="width:0;height:1.5pt" o:hralign="center" o:hrstd="t" o:hr="t" fillcolor="#a0a0a0" stroked="f"/>
        </w:pict>
      </w:r>
    </w:p>
    <w:p w14:paraId="77D4525A" w14:textId="77777777" w:rsidR="00A10515" w:rsidRPr="00A10515" w:rsidRDefault="00A10515" w:rsidP="00A10515">
      <w:pPr>
        <w:rPr>
          <w:b/>
          <w:bCs/>
          <w:lang w:val="en-AU"/>
        </w:rPr>
      </w:pPr>
      <w:r w:rsidRPr="00A10515">
        <w:rPr>
          <w:rFonts w:ascii="Segoe UI Emoji" w:hAnsi="Segoe UI Emoji" w:cs="Segoe UI Emoji"/>
          <w:b/>
          <w:bCs/>
          <w:lang w:val="en-AU"/>
        </w:rPr>
        <w:t>🧩</w:t>
      </w:r>
      <w:r w:rsidRPr="00A10515">
        <w:rPr>
          <w:b/>
          <w:bCs/>
          <w:lang w:val="en-AU"/>
        </w:rPr>
        <w:t xml:space="preserve"> 2. Breaking-Ball Branch — The Shape Makers</w:t>
      </w:r>
    </w:p>
    <w:p w14:paraId="27683A89" w14:textId="77777777" w:rsidR="00A10515" w:rsidRPr="00A10515" w:rsidRDefault="00A10515" w:rsidP="00A10515">
      <w:pPr>
        <w:rPr>
          <w:b/>
          <w:bCs/>
          <w:lang w:val="en-AU"/>
        </w:rPr>
      </w:pPr>
      <w:r w:rsidRPr="00A10515">
        <w:rPr>
          <w:b/>
          <w:bCs/>
          <w:lang w:val="en-AU"/>
        </w:rPr>
        <w:t>Slider</w:t>
      </w:r>
    </w:p>
    <w:p w14:paraId="649A6CB7" w14:textId="77777777" w:rsidR="00A10515" w:rsidRPr="00A10515" w:rsidRDefault="00A10515" w:rsidP="00A10515">
      <w:pPr>
        <w:numPr>
          <w:ilvl w:val="0"/>
          <w:numId w:val="43"/>
        </w:numPr>
        <w:rPr>
          <w:lang w:val="en-AU"/>
        </w:rPr>
      </w:pPr>
      <w:r w:rsidRPr="00A10515">
        <w:rPr>
          <w:b/>
          <w:bCs/>
          <w:lang w:val="en-AU"/>
        </w:rPr>
        <w:t>Profile:</w:t>
      </w:r>
      <w:r w:rsidRPr="00A10515">
        <w:rPr>
          <w:lang w:val="en-AU"/>
        </w:rPr>
        <w:t xml:space="preserve"> Late, sharp horizontal snap.</w:t>
      </w:r>
    </w:p>
    <w:p w14:paraId="1349853F" w14:textId="77777777" w:rsidR="00A10515" w:rsidRPr="00A10515" w:rsidRDefault="00A10515" w:rsidP="00A10515">
      <w:pPr>
        <w:numPr>
          <w:ilvl w:val="0"/>
          <w:numId w:val="43"/>
        </w:numPr>
        <w:rPr>
          <w:lang w:val="en-AU"/>
        </w:rPr>
      </w:pPr>
      <w:r w:rsidRPr="00A10515">
        <w:rPr>
          <w:b/>
          <w:bCs/>
          <w:lang w:val="en-AU"/>
        </w:rPr>
        <w:t>Stuff:</w:t>
      </w:r>
      <w:r w:rsidRPr="00A10515">
        <w:rPr>
          <w:lang w:val="en-AU"/>
        </w:rPr>
        <w:t xml:space="preserve"> </w:t>
      </w:r>
      <w:r w:rsidRPr="00A10515">
        <w:rPr>
          <w:rFonts w:ascii="Segoe UI Emoji" w:hAnsi="Segoe UI Emoji" w:cs="Segoe UI Emoji"/>
          <w:lang w:val="en-AU"/>
        </w:rPr>
        <w:t>🔼</w:t>
      </w:r>
      <w:r w:rsidRPr="00A10515">
        <w:rPr>
          <w:lang w:val="en-AU"/>
        </w:rPr>
        <w:t xml:space="preserve"> High.</w:t>
      </w:r>
    </w:p>
    <w:p w14:paraId="0689706C" w14:textId="77777777" w:rsidR="00A10515" w:rsidRPr="00A10515" w:rsidRDefault="00A10515" w:rsidP="00A10515">
      <w:pPr>
        <w:numPr>
          <w:ilvl w:val="0"/>
          <w:numId w:val="43"/>
        </w:numPr>
        <w:rPr>
          <w:lang w:val="en-AU"/>
        </w:rPr>
      </w:pPr>
      <w:r w:rsidRPr="00A10515">
        <w:rPr>
          <w:b/>
          <w:bCs/>
          <w:lang w:val="en-AU"/>
        </w:rPr>
        <w:t>Movement:</w:t>
      </w:r>
      <w:r w:rsidRPr="00A10515">
        <w:rPr>
          <w:lang w:val="en-AU"/>
        </w:rPr>
        <w:t xml:space="preserve"> Medium; generates sweep </w:t>
      </w:r>
      <w:proofErr w:type="gramStart"/>
      <w:r w:rsidRPr="00A10515">
        <w:rPr>
          <w:lang w:val="en-AU"/>
        </w:rPr>
        <w:t>not sink</w:t>
      </w:r>
      <w:proofErr w:type="gramEnd"/>
      <w:r w:rsidRPr="00A10515">
        <w:rPr>
          <w:lang w:val="en-AU"/>
        </w:rPr>
        <w:t>.</w:t>
      </w:r>
    </w:p>
    <w:p w14:paraId="61AA8AFE" w14:textId="77777777" w:rsidR="00A10515" w:rsidRPr="00A10515" w:rsidRDefault="00A10515" w:rsidP="00A10515">
      <w:pPr>
        <w:numPr>
          <w:ilvl w:val="0"/>
          <w:numId w:val="43"/>
        </w:numPr>
        <w:rPr>
          <w:lang w:val="en-AU"/>
        </w:rPr>
      </w:pPr>
      <w:r w:rsidRPr="00A10515">
        <w:rPr>
          <w:b/>
          <w:bCs/>
          <w:lang w:val="en-AU"/>
        </w:rPr>
        <w:lastRenderedPageBreak/>
        <w:t>Control:</w:t>
      </w:r>
      <w:r w:rsidRPr="00A10515">
        <w:rPr>
          <w:lang w:val="en-AU"/>
        </w:rPr>
        <w:t xml:space="preserve"> Variable — touchy to command.</w:t>
      </w:r>
    </w:p>
    <w:p w14:paraId="66A30F1C" w14:textId="77777777" w:rsidR="00A10515" w:rsidRPr="00A10515" w:rsidRDefault="00A10515" w:rsidP="00A10515">
      <w:pPr>
        <w:numPr>
          <w:ilvl w:val="0"/>
          <w:numId w:val="43"/>
        </w:numPr>
        <w:rPr>
          <w:lang w:val="en-AU"/>
        </w:rPr>
      </w:pPr>
      <w:r w:rsidRPr="00A10515">
        <w:rPr>
          <w:b/>
          <w:bCs/>
          <w:lang w:val="en-AU"/>
        </w:rPr>
        <w:t>Stats:</w:t>
      </w:r>
      <w:r w:rsidRPr="00A10515">
        <w:rPr>
          <w:lang w:val="en-AU"/>
        </w:rPr>
        <w:t xml:space="preserve"> K/9↑↑ BABIP volatility↑ HR/9 neutral.</w:t>
      </w:r>
    </w:p>
    <w:p w14:paraId="18878109" w14:textId="77777777" w:rsidR="00A10515" w:rsidRPr="00A10515" w:rsidRDefault="00A10515" w:rsidP="00A10515">
      <w:pPr>
        <w:numPr>
          <w:ilvl w:val="0"/>
          <w:numId w:val="43"/>
        </w:numPr>
        <w:rPr>
          <w:lang w:val="en-AU"/>
        </w:rPr>
      </w:pPr>
      <w:r w:rsidRPr="00A10515">
        <w:rPr>
          <w:b/>
          <w:bCs/>
          <w:lang w:val="en-AU"/>
        </w:rPr>
        <w:t>Archetype:</w:t>
      </w:r>
      <w:r w:rsidRPr="00A10515">
        <w:rPr>
          <w:lang w:val="en-AU"/>
        </w:rPr>
        <w:t xml:space="preserve"> Power arms, firemen, wipe-out closers.</w:t>
      </w:r>
    </w:p>
    <w:p w14:paraId="216E0446" w14:textId="77777777" w:rsidR="00A10515" w:rsidRPr="00A10515" w:rsidRDefault="00A10515" w:rsidP="00A10515">
      <w:pPr>
        <w:numPr>
          <w:ilvl w:val="0"/>
          <w:numId w:val="43"/>
        </w:numPr>
        <w:rPr>
          <w:lang w:val="en-AU"/>
        </w:rPr>
      </w:pPr>
      <w:r w:rsidRPr="00A10515">
        <w:rPr>
          <w:b/>
          <w:bCs/>
          <w:lang w:val="en-AU"/>
        </w:rPr>
        <w:t>Partners:</w:t>
      </w:r>
      <w:r w:rsidRPr="00A10515">
        <w:rPr>
          <w:lang w:val="en-AU"/>
        </w:rPr>
        <w:t xml:space="preserve"> 4-Seam or Sinker for plane contrast.</w:t>
      </w:r>
    </w:p>
    <w:p w14:paraId="14A6A848" w14:textId="77777777" w:rsidR="00A10515" w:rsidRPr="00A10515" w:rsidRDefault="00A10515" w:rsidP="00A10515">
      <w:pPr>
        <w:numPr>
          <w:ilvl w:val="0"/>
          <w:numId w:val="43"/>
        </w:numPr>
        <w:rPr>
          <w:lang w:val="en-AU"/>
        </w:rPr>
      </w:pPr>
      <w:r w:rsidRPr="00A10515">
        <w:rPr>
          <w:b/>
          <w:bCs/>
          <w:lang w:val="en-AU"/>
        </w:rPr>
        <w:t>Note:</w:t>
      </w:r>
      <w:r w:rsidRPr="00A10515">
        <w:rPr>
          <w:lang w:val="en-AU"/>
        </w:rPr>
        <w:t xml:space="preserve"> Plays up with Stuff; punishes low Movement pitchers when hung.</w:t>
      </w:r>
    </w:p>
    <w:p w14:paraId="58928422" w14:textId="77777777" w:rsidR="00A10515" w:rsidRPr="00A10515" w:rsidRDefault="00A10515" w:rsidP="00A10515">
      <w:pPr>
        <w:rPr>
          <w:lang w:val="en-AU"/>
        </w:rPr>
      </w:pPr>
      <w:r w:rsidRPr="00A10515">
        <w:rPr>
          <w:lang w:val="en-AU"/>
        </w:rPr>
        <w:pict w14:anchorId="1C896DC6">
          <v:rect id="_x0000_i1796" style="width:0;height:1.5pt" o:hralign="center" o:hrstd="t" o:hr="t" fillcolor="#a0a0a0" stroked="f"/>
        </w:pict>
      </w:r>
    </w:p>
    <w:p w14:paraId="07E3EC1D" w14:textId="77777777" w:rsidR="00A10515" w:rsidRPr="00A10515" w:rsidRDefault="00A10515" w:rsidP="00A10515">
      <w:pPr>
        <w:rPr>
          <w:b/>
          <w:bCs/>
          <w:lang w:val="en-AU"/>
        </w:rPr>
      </w:pPr>
      <w:r w:rsidRPr="00A10515">
        <w:rPr>
          <w:b/>
          <w:bCs/>
          <w:lang w:val="en-AU"/>
        </w:rPr>
        <w:t>Curveball</w:t>
      </w:r>
    </w:p>
    <w:p w14:paraId="4DE5CD41" w14:textId="77777777" w:rsidR="00A10515" w:rsidRPr="00A10515" w:rsidRDefault="00A10515" w:rsidP="00A10515">
      <w:pPr>
        <w:numPr>
          <w:ilvl w:val="0"/>
          <w:numId w:val="44"/>
        </w:numPr>
        <w:rPr>
          <w:lang w:val="en-AU"/>
        </w:rPr>
      </w:pPr>
      <w:r w:rsidRPr="00A10515">
        <w:rPr>
          <w:b/>
          <w:bCs/>
          <w:lang w:val="en-AU"/>
        </w:rPr>
        <w:t>Profile:</w:t>
      </w:r>
      <w:r w:rsidRPr="00A10515">
        <w:rPr>
          <w:lang w:val="en-AU"/>
        </w:rPr>
        <w:t xml:space="preserve"> Big vertical drop, slower speed.</w:t>
      </w:r>
    </w:p>
    <w:p w14:paraId="040023B6" w14:textId="77777777" w:rsidR="00A10515" w:rsidRPr="00A10515" w:rsidRDefault="00A10515" w:rsidP="00A10515">
      <w:pPr>
        <w:numPr>
          <w:ilvl w:val="0"/>
          <w:numId w:val="44"/>
        </w:numPr>
        <w:rPr>
          <w:lang w:val="en-AU"/>
        </w:rPr>
      </w:pPr>
      <w:r w:rsidRPr="00A10515">
        <w:rPr>
          <w:b/>
          <w:bCs/>
          <w:lang w:val="en-AU"/>
        </w:rPr>
        <w:t>Stuff:</w:t>
      </w:r>
      <w:r w:rsidRPr="00A10515">
        <w:rPr>
          <w:lang w:val="en-AU"/>
        </w:rPr>
        <w:t xml:space="preserve"> Medium-high.</w:t>
      </w:r>
    </w:p>
    <w:p w14:paraId="1466C294" w14:textId="77777777" w:rsidR="00A10515" w:rsidRPr="00A10515" w:rsidRDefault="00A10515" w:rsidP="00A10515">
      <w:pPr>
        <w:numPr>
          <w:ilvl w:val="0"/>
          <w:numId w:val="44"/>
        </w:numPr>
        <w:rPr>
          <w:lang w:val="en-AU"/>
        </w:rPr>
      </w:pPr>
      <w:r w:rsidRPr="00A10515">
        <w:rPr>
          <w:b/>
          <w:bCs/>
          <w:lang w:val="en-AU"/>
        </w:rPr>
        <w:t>Movement:</w:t>
      </w:r>
      <w:r w:rsidRPr="00A10515">
        <w:rPr>
          <w:lang w:val="en-AU"/>
        </w:rPr>
        <w:t xml:space="preserve"> </w:t>
      </w:r>
      <w:r w:rsidRPr="00A10515">
        <w:rPr>
          <w:rFonts w:ascii="Segoe UI Emoji" w:hAnsi="Segoe UI Emoji" w:cs="Segoe UI Emoji"/>
          <w:lang w:val="en-AU"/>
        </w:rPr>
        <w:t>🔼</w:t>
      </w:r>
      <w:r w:rsidRPr="00A10515">
        <w:rPr>
          <w:lang w:val="en-AU"/>
        </w:rPr>
        <w:t xml:space="preserve"> High; produces topspin grounders.</w:t>
      </w:r>
    </w:p>
    <w:p w14:paraId="454369DA" w14:textId="77777777" w:rsidR="00A10515" w:rsidRPr="00A10515" w:rsidRDefault="00A10515" w:rsidP="00A10515">
      <w:pPr>
        <w:numPr>
          <w:ilvl w:val="0"/>
          <w:numId w:val="44"/>
        </w:numPr>
        <w:rPr>
          <w:lang w:val="en-AU"/>
        </w:rPr>
      </w:pPr>
      <w:r w:rsidRPr="00A10515">
        <w:rPr>
          <w:b/>
          <w:bCs/>
          <w:lang w:val="en-AU"/>
        </w:rPr>
        <w:t>Control:</w:t>
      </w:r>
      <w:r w:rsidRPr="00A10515">
        <w:rPr>
          <w:lang w:val="en-AU"/>
        </w:rPr>
        <w:t xml:space="preserve"> Medium.</w:t>
      </w:r>
    </w:p>
    <w:p w14:paraId="4640B1FA" w14:textId="77777777" w:rsidR="00A10515" w:rsidRPr="00A10515" w:rsidRDefault="00A10515" w:rsidP="00A10515">
      <w:pPr>
        <w:numPr>
          <w:ilvl w:val="0"/>
          <w:numId w:val="44"/>
        </w:numPr>
        <w:rPr>
          <w:lang w:val="en-AU"/>
        </w:rPr>
      </w:pPr>
      <w:r w:rsidRPr="00A10515">
        <w:rPr>
          <w:b/>
          <w:bCs/>
          <w:lang w:val="en-AU"/>
        </w:rPr>
        <w:t>Stats:</w:t>
      </w:r>
      <w:r w:rsidRPr="00A10515">
        <w:rPr>
          <w:lang w:val="en-AU"/>
        </w:rPr>
        <w:t xml:space="preserve"> GB%↑ HR/9↓ K/9↑ if commanded low.</w:t>
      </w:r>
    </w:p>
    <w:p w14:paraId="3AF89F3C" w14:textId="77777777" w:rsidR="00A10515" w:rsidRPr="00A10515" w:rsidRDefault="00A10515" w:rsidP="00A10515">
      <w:pPr>
        <w:numPr>
          <w:ilvl w:val="0"/>
          <w:numId w:val="44"/>
        </w:numPr>
        <w:rPr>
          <w:lang w:val="en-AU"/>
        </w:rPr>
      </w:pPr>
      <w:r w:rsidRPr="00A10515">
        <w:rPr>
          <w:b/>
          <w:bCs/>
          <w:lang w:val="en-AU"/>
        </w:rPr>
        <w:t>Archetype:</w:t>
      </w:r>
      <w:r w:rsidRPr="00A10515">
        <w:rPr>
          <w:lang w:val="en-AU"/>
        </w:rPr>
        <w:t xml:space="preserve"> Starters, traditionalists.</w:t>
      </w:r>
    </w:p>
    <w:p w14:paraId="6F018B59" w14:textId="77777777" w:rsidR="00A10515" w:rsidRPr="00A10515" w:rsidRDefault="00A10515" w:rsidP="00A10515">
      <w:pPr>
        <w:numPr>
          <w:ilvl w:val="0"/>
          <w:numId w:val="44"/>
        </w:numPr>
        <w:rPr>
          <w:lang w:val="en-AU"/>
        </w:rPr>
      </w:pPr>
      <w:r w:rsidRPr="00A10515">
        <w:rPr>
          <w:b/>
          <w:bCs/>
          <w:lang w:val="en-AU"/>
        </w:rPr>
        <w:t>Partners:</w:t>
      </w:r>
      <w:r w:rsidRPr="00A10515">
        <w:rPr>
          <w:lang w:val="en-AU"/>
        </w:rPr>
        <w:t xml:space="preserve"> High fastball for “eye-level game.”</w:t>
      </w:r>
    </w:p>
    <w:p w14:paraId="294BCB45" w14:textId="77777777" w:rsidR="00A10515" w:rsidRPr="00A10515" w:rsidRDefault="00A10515" w:rsidP="00A10515">
      <w:pPr>
        <w:numPr>
          <w:ilvl w:val="0"/>
          <w:numId w:val="44"/>
        </w:numPr>
        <w:rPr>
          <w:lang w:val="en-AU"/>
        </w:rPr>
      </w:pPr>
      <w:r w:rsidRPr="00A10515">
        <w:rPr>
          <w:b/>
          <w:bCs/>
          <w:lang w:val="en-AU"/>
        </w:rPr>
        <w:t>Caution:</w:t>
      </w:r>
      <w:r w:rsidRPr="00A10515">
        <w:rPr>
          <w:lang w:val="en-AU"/>
        </w:rPr>
        <w:t xml:space="preserve"> High fatigue cost if over-relied upon.</w:t>
      </w:r>
    </w:p>
    <w:p w14:paraId="5BC1EC4F" w14:textId="77777777" w:rsidR="00A10515" w:rsidRPr="00A10515" w:rsidRDefault="00A10515" w:rsidP="00A10515">
      <w:pPr>
        <w:rPr>
          <w:lang w:val="en-AU"/>
        </w:rPr>
      </w:pPr>
      <w:r w:rsidRPr="00A10515">
        <w:rPr>
          <w:lang w:val="en-AU"/>
        </w:rPr>
        <w:pict w14:anchorId="5F450956">
          <v:rect id="_x0000_i1797" style="width:0;height:1.5pt" o:hralign="center" o:hrstd="t" o:hr="t" fillcolor="#a0a0a0" stroked="f"/>
        </w:pict>
      </w:r>
    </w:p>
    <w:p w14:paraId="39936F29" w14:textId="77777777" w:rsidR="00A10515" w:rsidRPr="00A10515" w:rsidRDefault="00A10515" w:rsidP="00A10515">
      <w:pPr>
        <w:rPr>
          <w:b/>
          <w:bCs/>
          <w:lang w:val="en-AU"/>
        </w:rPr>
      </w:pPr>
      <w:r w:rsidRPr="00A10515">
        <w:rPr>
          <w:b/>
          <w:bCs/>
          <w:lang w:val="en-AU"/>
        </w:rPr>
        <w:t>Knuckle Curve</w:t>
      </w:r>
    </w:p>
    <w:p w14:paraId="681C5747" w14:textId="77777777" w:rsidR="00A10515" w:rsidRPr="00A10515" w:rsidRDefault="00A10515" w:rsidP="00A10515">
      <w:pPr>
        <w:numPr>
          <w:ilvl w:val="0"/>
          <w:numId w:val="45"/>
        </w:numPr>
        <w:rPr>
          <w:lang w:val="en-AU"/>
        </w:rPr>
      </w:pPr>
      <w:r w:rsidRPr="00A10515">
        <w:rPr>
          <w:b/>
          <w:bCs/>
          <w:lang w:val="en-AU"/>
        </w:rPr>
        <w:t>Profile:</w:t>
      </w:r>
      <w:r w:rsidRPr="00A10515">
        <w:rPr>
          <w:lang w:val="en-AU"/>
        </w:rPr>
        <w:t xml:space="preserve"> Harder breaker; combines slider tilt and curve drop.</w:t>
      </w:r>
    </w:p>
    <w:p w14:paraId="224D2167" w14:textId="77777777" w:rsidR="00A10515" w:rsidRPr="00A10515" w:rsidRDefault="00A10515" w:rsidP="00A10515">
      <w:pPr>
        <w:numPr>
          <w:ilvl w:val="0"/>
          <w:numId w:val="45"/>
        </w:numPr>
        <w:rPr>
          <w:lang w:val="en-AU"/>
        </w:rPr>
      </w:pPr>
      <w:r w:rsidRPr="00A10515">
        <w:rPr>
          <w:b/>
          <w:bCs/>
          <w:lang w:val="en-AU"/>
        </w:rPr>
        <w:t>Stuff:</w:t>
      </w:r>
      <w:r w:rsidRPr="00A10515">
        <w:rPr>
          <w:lang w:val="en-AU"/>
        </w:rPr>
        <w:t xml:space="preserve"> High.</w:t>
      </w:r>
    </w:p>
    <w:p w14:paraId="04072165" w14:textId="77777777" w:rsidR="00A10515" w:rsidRPr="00A10515" w:rsidRDefault="00A10515" w:rsidP="00A10515">
      <w:pPr>
        <w:numPr>
          <w:ilvl w:val="0"/>
          <w:numId w:val="45"/>
        </w:numPr>
        <w:rPr>
          <w:lang w:val="en-AU"/>
        </w:rPr>
      </w:pPr>
      <w:r w:rsidRPr="00A10515">
        <w:rPr>
          <w:b/>
          <w:bCs/>
          <w:lang w:val="en-AU"/>
        </w:rPr>
        <w:t>Movement:</w:t>
      </w:r>
      <w:r w:rsidRPr="00A10515">
        <w:rPr>
          <w:lang w:val="en-AU"/>
        </w:rPr>
        <w:t xml:space="preserve"> High.</w:t>
      </w:r>
    </w:p>
    <w:p w14:paraId="2098E347" w14:textId="77777777" w:rsidR="00A10515" w:rsidRPr="00A10515" w:rsidRDefault="00A10515" w:rsidP="00A10515">
      <w:pPr>
        <w:numPr>
          <w:ilvl w:val="0"/>
          <w:numId w:val="45"/>
        </w:numPr>
        <w:rPr>
          <w:lang w:val="en-AU"/>
        </w:rPr>
      </w:pPr>
      <w:r w:rsidRPr="00A10515">
        <w:rPr>
          <w:b/>
          <w:bCs/>
          <w:lang w:val="en-AU"/>
        </w:rPr>
        <w:t>Control:</w:t>
      </w:r>
      <w:r w:rsidRPr="00A10515">
        <w:rPr>
          <w:lang w:val="en-AU"/>
        </w:rPr>
        <w:t xml:space="preserve"> Low-medium.</w:t>
      </w:r>
    </w:p>
    <w:p w14:paraId="2453EE7D" w14:textId="77777777" w:rsidR="00A10515" w:rsidRPr="00A10515" w:rsidRDefault="00A10515" w:rsidP="00A10515">
      <w:pPr>
        <w:numPr>
          <w:ilvl w:val="0"/>
          <w:numId w:val="45"/>
        </w:numPr>
        <w:rPr>
          <w:lang w:val="en-AU"/>
        </w:rPr>
      </w:pPr>
      <w:r w:rsidRPr="00A10515">
        <w:rPr>
          <w:b/>
          <w:bCs/>
          <w:lang w:val="en-AU"/>
        </w:rPr>
        <w:t>Stats:</w:t>
      </w:r>
      <w:r w:rsidRPr="00A10515">
        <w:rPr>
          <w:lang w:val="en-AU"/>
        </w:rPr>
        <w:t xml:space="preserve"> K/9↑↑ BB/9↑ BABIP↓ when on.</w:t>
      </w:r>
    </w:p>
    <w:p w14:paraId="42F10721" w14:textId="77777777" w:rsidR="00A10515" w:rsidRPr="00A10515" w:rsidRDefault="00A10515" w:rsidP="00A10515">
      <w:pPr>
        <w:numPr>
          <w:ilvl w:val="0"/>
          <w:numId w:val="45"/>
        </w:numPr>
        <w:rPr>
          <w:lang w:val="en-AU"/>
        </w:rPr>
      </w:pPr>
      <w:r w:rsidRPr="00A10515">
        <w:rPr>
          <w:b/>
          <w:bCs/>
          <w:lang w:val="en-AU"/>
        </w:rPr>
        <w:t>Archetype:</w:t>
      </w:r>
      <w:r w:rsidRPr="00A10515">
        <w:rPr>
          <w:lang w:val="en-AU"/>
        </w:rPr>
        <w:t xml:space="preserve"> Modern aces, high-spin specialists.</w:t>
      </w:r>
    </w:p>
    <w:p w14:paraId="33AB4F09" w14:textId="77777777" w:rsidR="00A10515" w:rsidRPr="00A10515" w:rsidRDefault="00A10515" w:rsidP="00A10515">
      <w:pPr>
        <w:numPr>
          <w:ilvl w:val="0"/>
          <w:numId w:val="45"/>
        </w:numPr>
        <w:rPr>
          <w:lang w:val="en-AU"/>
        </w:rPr>
      </w:pPr>
      <w:r w:rsidRPr="00A10515">
        <w:rPr>
          <w:b/>
          <w:bCs/>
          <w:lang w:val="en-AU"/>
        </w:rPr>
        <w:t>Partners:</w:t>
      </w:r>
      <w:r w:rsidRPr="00A10515">
        <w:rPr>
          <w:lang w:val="en-AU"/>
        </w:rPr>
        <w:t xml:space="preserve"> Fastball &amp; Change.</w:t>
      </w:r>
    </w:p>
    <w:p w14:paraId="4E03E223" w14:textId="77777777" w:rsidR="00A10515" w:rsidRPr="00A10515" w:rsidRDefault="00A10515" w:rsidP="00A10515">
      <w:pPr>
        <w:numPr>
          <w:ilvl w:val="0"/>
          <w:numId w:val="45"/>
        </w:numPr>
        <w:rPr>
          <w:lang w:val="en-AU"/>
        </w:rPr>
      </w:pPr>
      <w:r w:rsidRPr="00A10515">
        <w:rPr>
          <w:b/>
          <w:bCs/>
          <w:lang w:val="en-AU"/>
        </w:rPr>
        <w:t>Risk:</w:t>
      </w:r>
      <w:r w:rsidRPr="00A10515">
        <w:rPr>
          <w:lang w:val="en-AU"/>
        </w:rPr>
        <w:t xml:space="preserve"> Stuff advantage disappears if Control deteriorates.</w:t>
      </w:r>
    </w:p>
    <w:p w14:paraId="060738B4" w14:textId="77777777" w:rsidR="00A10515" w:rsidRPr="00A10515" w:rsidRDefault="00A10515" w:rsidP="00A10515">
      <w:pPr>
        <w:rPr>
          <w:lang w:val="en-AU"/>
        </w:rPr>
      </w:pPr>
      <w:r w:rsidRPr="00A10515">
        <w:rPr>
          <w:lang w:val="en-AU"/>
        </w:rPr>
        <w:pict w14:anchorId="76842239">
          <v:rect id="_x0000_i1798" style="width:0;height:1.5pt" o:hralign="center" o:hrstd="t" o:hr="t" fillcolor="#a0a0a0" stroked="f"/>
        </w:pict>
      </w:r>
    </w:p>
    <w:p w14:paraId="5E16F8A7" w14:textId="77777777" w:rsidR="00A10515" w:rsidRPr="00A10515" w:rsidRDefault="00A10515" w:rsidP="00A10515">
      <w:pPr>
        <w:rPr>
          <w:b/>
          <w:bCs/>
          <w:lang w:val="en-AU"/>
        </w:rPr>
      </w:pPr>
      <w:r w:rsidRPr="00A10515">
        <w:rPr>
          <w:rFonts w:ascii="Segoe UI Emoji" w:hAnsi="Segoe UI Emoji" w:cs="Segoe UI Emoji"/>
          <w:b/>
          <w:bCs/>
          <w:lang w:val="en-AU"/>
        </w:rPr>
        <w:lastRenderedPageBreak/>
        <w:t>🟠</w:t>
      </w:r>
      <w:r w:rsidRPr="00A10515">
        <w:rPr>
          <w:b/>
          <w:bCs/>
          <w:lang w:val="en-AU"/>
        </w:rPr>
        <w:t xml:space="preserve"> 3. Off-Speed and Change Family — The Deceivers</w:t>
      </w:r>
    </w:p>
    <w:p w14:paraId="324DFF67" w14:textId="77777777" w:rsidR="00A10515" w:rsidRPr="00A10515" w:rsidRDefault="00A10515" w:rsidP="00A10515">
      <w:pPr>
        <w:rPr>
          <w:b/>
          <w:bCs/>
          <w:lang w:val="en-AU"/>
        </w:rPr>
      </w:pPr>
      <w:r w:rsidRPr="00A10515">
        <w:rPr>
          <w:b/>
          <w:bCs/>
          <w:lang w:val="en-AU"/>
        </w:rPr>
        <w:t>Changeup</w:t>
      </w:r>
    </w:p>
    <w:p w14:paraId="754BD8FF" w14:textId="77777777" w:rsidR="00A10515" w:rsidRPr="00A10515" w:rsidRDefault="00A10515" w:rsidP="00A10515">
      <w:pPr>
        <w:numPr>
          <w:ilvl w:val="0"/>
          <w:numId w:val="46"/>
        </w:numPr>
        <w:rPr>
          <w:lang w:val="en-AU"/>
        </w:rPr>
      </w:pPr>
      <w:r w:rsidRPr="00A10515">
        <w:rPr>
          <w:b/>
          <w:bCs/>
          <w:lang w:val="en-AU"/>
        </w:rPr>
        <w:t>Profile:</w:t>
      </w:r>
      <w:r w:rsidRPr="00A10515">
        <w:rPr>
          <w:lang w:val="en-AU"/>
        </w:rPr>
        <w:t xml:space="preserve"> Fastball look-alike, slower with fade.</w:t>
      </w:r>
    </w:p>
    <w:p w14:paraId="79D0B2E2" w14:textId="77777777" w:rsidR="00A10515" w:rsidRPr="00A10515" w:rsidRDefault="00A10515" w:rsidP="00A10515">
      <w:pPr>
        <w:numPr>
          <w:ilvl w:val="0"/>
          <w:numId w:val="46"/>
        </w:numPr>
        <w:rPr>
          <w:lang w:val="en-AU"/>
        </w:rPr>
      </w:pPr>
      <w:r w:rsidRPr="00A10515">
        <w:rPr>
          <w:b/>
          <w:bCs/>
          <w:lang w:val="en-AU"/>
        </w:rPr>
        <w:t>Stuff:</w:t>
      </w:r>
      <w:r w:rsidRPr="00A10515">
        <w:rPr>
          <w:lang w:val="en-AU"/>
        </w:rPr>
        <w:t xml:space="preserve"> Medium.</w:t>
      </w:r>
    </w:p>
    <w:p w14:paraId="566B78DE" w14:textId="77777777" w:rsidR="00A10515" w:rsidRPr="00A10515" w:rsidRDefault="00A10515" w:rsidP="00A10515">
      <w:pPr>
        <w:numPr>
          <w:ilvl w:val="0"/>
          <w:numId w:val="46"/>
        </w:numPr>
        <w:rPr>
          <w:lang w:val="en-AU"/>
        </w:rPr>
      </w:pPr>
      <w:r w:rsidRPr="00A10515">
        <w:rPr>
          <w:b/>
          <w:bCs/>
          <w:lang w:val="en-AU"/>
        </w:rPr>
        <w:t>Movement:</w:t>
      </w:r>
      <w:r w:rsidRPr="00A10515">
        <w:rPr>
          <w:lang w:val="en-AU"/>
        </w:rPr>
        <w:t xml:space="preserve"> </w:t>
      </w:r>
      <w:r w:rsidRPr="00A10515">
        <w:rPr>
          <w:rFonts w:ascii="Segoe UI Emoji" w:hAnsi="Segoe UI Emoji" w:cs="Segoe UI Emoji"/>
          <w:lang w:val="en-AU"/>
        </w:rPr>
        <w:t>🔼</w:t>
      </w:r>
      <w:r w:rsidRPr="00A10515">
        <w:rPr>
          <w:lang w:val="en-AU"/>
        </w:rPr>
        <w:t xml:space="preserve"> High (sink/run).</w:t>
      </w:r>
    </w:p>
    <w:p w14:paraId="7408C4B9" w14:textId="77777777" w:rsidR="00A10515" w:rsidRPr="00A10515" w:rsidRDefault="00A10515" w:rsidP="00A10515">
      <w:pPr>
        <w:numPr>
          <w:ilvl w:val="0"/>
          <w:numId w:val="46"/>
        </w:numPr>
        <w:rPr>
          <w:lang w:val="en-AU"/>
        </w:rPr>
      </w:pPr>
      <w:r w:rsidRPr="00A10515">
        <w:rPr>
          <w:b/>
          <w:bCs/>
          <w:lang w:val="en-AU"/>
        </w:rPr>
        <w:t>Control:</w:t>
      </w:r>
      <w:r w:rsidRPr="00A10515">
        <w:rPr>
          <w:lang w:val="en-AU"/>
        </w:rPr>
        <w:t xml:space="preserve"> High — sells deception only if spotted.</w:t>
      </w:r>
    </w:p>
    <w:p w14:paraId="0F6FD283" w14:textId="77777777" w:rsidR="00A10515" w:rsidRPr="00A10515" w:rsidRDefault="00A10515" w:rsidP="00A10515">
      <w:pPr>
        <w:numPr>
          <w:ilvl w:val="0"/>
          <w:numId w:val="46"/>
        </w:numPr>
        <w:rPr>
          <w:lang w:val="en-AU"/>
        </w:rPr>
      </w:pPr>
      <w:r w:rsidRPr="00A10515">
        <w:rPr>
          <w:b/>
          <w:bCs/>
          <w:lang w:val="en-AU"/>
        </w:rPr>
        <w:t>Stats:</w:t>
      </w:r>
      <w:r w:rsidRPr="00A10515">
        <w:rPr>
          <w:lang w:val="en-AU"/>
        </w:rPr>
        <w:t xml:space="preserve"> HR/9↓ BABIP↓ K/9 moderate.</w:t>
      </w:r>
    </w:p>
    <w:p w14:paraId="4FEBB53E" w14:textId="77777777" w:rsidR="00A10515" w:rsidRPr="00A10515" w:rsidRDefault="00A10515" w:rsidP="00A10515">
      <w:pPr>
        <w:numPr>
          <w:ilvl w:val="0"/>
          <w:numId w:val="46"/>
        </w:numPr>
        <w:rPr>
          <w:lang w:val="en-AU"/>
        </w:rPr>
      </w:pPr>
      <w:r w:rsidRPr="00A10515">
        <w:rPr>
          <w:b/>
          <w:bCs/>
          <w:lang w:val="en-AU"/>
        </w:rPr>
        <w:t>Archetype:</w:t>
      </w:r>
      <w:r w:rsidRPr="00A10515">
        <w:rPr>
          <w:lang w:val="en-AU"/>
        </w:rPr>
        <w:t xml:space="preserve"> Balanced starters, opposite-hand killers.</w:t>
      </w:r>
    </w:p>
    <w:p w14:paraId="2094FA92" w14:textId="77777777" w:rsidR="00A10515" w:rsidRPr="00A10515" w:rsidRDefault="00A10515" w:rsidP="00A10515">
      <w:pPr>
        <w:numPr>
          <w:ilvl w:val="0"/>
          <w:numId w:val="46"/>
        </w:numPr>
        <w:rPr>
          <w:lang w:val="en-AU"/>
        </w:rPr>
      </w:pPr>
      <w:r w:rsidRPr="00A10515">
        <w:rPr>
          <w:b/>
          <w:bCs/>
          <w:lang w:val="en-AU"/>
        </w:rPr>
        <w:t>Partners:</w:t>
      </w:r>
      <w:r w:rsidRPr="00A10515">
        <w:rPr>
          <w:lang w:val="en-AU"/>
        </w:rPr>
        <w:t xml:space="preserve"> 4-Seam (speed gap) or Cutter (direction gap).</w:t>
      </w:r>
    </w:p>
    <w:p w14:paraId="0E5D6DDC" w14:textId="77777777" w:rsidR="00A10515" w:rsidRPr="00A10515" w:rsidRDefault="00A10515" w:rsidP="00A10515">
      <w:pPr>
        <w:numPr>
          <w:ilvl w:val="0"/>
          <w:numId w:val="46"/>
        </w:numPr>
        <w:rPr>
          <w:lang w:val="en-AU"/>
        </w:rPr>
      </w:pPr>
      <w:r w:rsidRPr="00A10515">
        <w:rPr>
          <w:b/>
          <w:bCs/>
          <w:lang w:val="en-AU"/>
        </w:rPr>
        <w:t>Teaching Tip:</w:t>
      </w:r>
      <w:r w:rsidRPr="00A10515">
        <w:rPr>
          <w:lang w:val="en-AU"/>
        </w:rPr>
        <w:t xml:space="preserve"> Works best when thrown with identical arm speed.</w:t>
      </w:r>
    </w:p>
    <w:p w14:paraId="314C5AF4" w14:textId="77777777" w:rsidR="00A10515" w:rsidRPr="00A10515" w:rsidRDefault="00A10515" w:rsidP="00A10515">
      <w:pPr>
        <w:rPr>
          <w:lang w:val="en-AU"/>
        </w:rPr>
      </w:pPr>
      <w:r w:rsidRPr="00A10515">
        <w:rPr>
          <w:lang w:val="en-AU"/>
        </w:rPr>
        <w:pict w14:anchorId="4621D9D2">
          <v:rect id="_x0000_i1799" style="width:0;height:1.5pt" o:hralign="center" o:hrstd="t" o:hr="t" fillcolor="#a0a0a0" stroked="f"/>
        </w:pict>
      </w:r>
    </w:p>
    <w:p w14:paraId="594A07CC" w14:textId="77777777" w:rsidR="00A10515" w:rsidRPr="00A10515" w:rsidRDefault="00A10515" w:rsidP="00A10515">
      <w:pPr>
        <w:rPr>
          <w:b/>
          <w:bCs/>
          <w:lang w:val="en-AU"/>
        </w:rPr>
      </w:pPr>
      <w:r w:rsidRPr="00A10515">
        <w:rPr>
          <w:b/>
          <w:bCs/>
          <w:lang w:val="en-AU"/>
        </w:rPr>
        <w:t>Splitter</w:t>
      </w:r>
    </w:p>
    <w:p w14:paraId="081A100E" w14:textId="77777777" w:rsidR="00A10515" w:rsidRPr="00A10515" w:rsidRDefault="00A10515" w:rsidP="00A10515">
      <w:pPr>
        <w:numPr>
          <w:ilvl w:val="0"/>
          <w:numId w:val="47"/>
        </w:numPr>
        <w:rPr>
          <w:lang w:val="en-AU"/>
        </w:rPr>
      </w:pPr>
      <w:r w:rsidRPr="00A10515">
        <w:rPr>
          <w:b/>
          <w:bCs/>
          <w:lang w:val="en-AU"/>
        </w:rPr>
        <w:t>Profile:</w:t>
      </w:r>
      <w:r w:rsidRPr="00A10515">
        <w:rPr>
          <w:lang w:val="en-AU"/>
        </w:rPr>
        <w:t xml:space="preserve"> Power forkball, late tumble.</w:t>
      </w:r>
    </w:p>
    <w:p w14:paraId="6AE68E9F" w14:textId="77777777" w:rsidR="00A10515" w:rsidRPr="00A10515" w:rsidRDefault="00A10515" w:rsidP="00A10515">
      <w:pPr>
        <w:numPr>
          <w:ilvl w:val="0"/>
          <w:numId w:val="47"/>
        </w:numPr>
        <w:rPr>
          <w:lang w:val="en-AU"/>
        </w:rPr>
      </w:pPr>
      <w:r w:rsidRPr="00A10515">
        <w:rPr>
          <w:b/>
          <w:bCs/>
          <w:lang w:val="en-AU"/>
        </w:rPr>
        <w:t>Stuff:</w:t>
      </w:r>
      <w:r w:rsidRPr="00A10515">
        <w:rPr>
          <w:lang w:val="en-AU"/>
        </w:rPr>
        <w:t xml:space="preserve"> </w:t>
      </w:r>
      <w:r w:rsidRPr="00A10515">
        <w:rPr>
          <w:rFonts w:ascii="Segoe UI Emoji" w:hAnsi="Segoe UI Emoji" w:cs="Segoe UI Emoji"/>
          <w:lang w:val="en-AU"/>
        </w:rPr>
        <w:t>🔼</w:t>
      </w:r>
      <w:r w:rsidRPr="00A10515">
        <w:rPr>
          <w:lang w:val="en-AU"/>
        </w:rPr>
        <w:t xml:space="preserve"> Very high.</w:t>
      </w:r>
    </w:p>
    <w:p w14:paraId="29FA6A0A" w14:textId="77777777" w:rsidR="00A10515" w:rsidRPr="00A10515" w:rsidRDefault="00A10515" w:rsidP="00A10515">
      <w:pPr>
        <w:numPr>
          <w:ilvl w:val="0"/>
          <w:numId w:val="47"/>
        </w:numPr>
        <w:rPr>
          <w:lang w:val="en-AU"/>
        </w:rPr>
      </w:pPr>
      <w:r w:rsidRPr="00A10515">
        <w:rPr>
          <w:b/>
          <w:bCs/>
          <w:lang w:val="en-AU"/>
        </w:rPr>
        <w:t>Movement:</w:t>
      </w:r>
      <w:r w:rsidRPr="00A10515">
        <w:rPr>
          <w:lang w:val="en-AU"/>
        </w:rPr>
        <w:t xml:space="preserve"> High.</w:t>
      </w:r>
    </w:p>
    <w:p w14:paraId="06C2DA47" w14:textId="77777777" w:rsidR="00A10515" w:rsidRPr="00A10515" w:rsidRDefault="00A10515" w:rsidP="00A10515">
      <w:pPr>
        <w:numPr>
          <w:ilvl w:val="0"/>
          <w:numId w:val="47"/>
        </w:numPr>
        <w:rPr>
          <w:lang w:val="en-AU"/>
        </w:rPr>
      </w:pPr>
      <w:r w:rsidRPr="00A10515">
        <w:rPr>
          <w:b/>
          <w:bCs/>
          <w:lang w:val="en-AU"/>
        </w:rPr>
        <w:t>Control:</w:t>
      </w:r>
      <w:r w:rsidRPr="00A10515">
        <w:rPr>
          <w:lang w:val="en-AU"/>
        </w:rPr>
        <w:t xml:space="preserve"> Low-medium.</w:t>
      </w:r>
    </w:p>
    <w:p w14:paraId="7C3C84B2" w14:textId="77777777" w:rsidR="00A10515" w:rsidRPr="00A10515" w:rsidRDefault="00A10515" w:rsidP="00A10515">
      <w:pPr>
        <w:numPr>
          <w:ilvl w:val="0"/>
          <w:numId w:val="47"/>
        </w:numPr>
        <w:rPr>
          <w:lang w:val="en-AU"/>
        </w:rPr>
      </w:pPr>
      <w:r w:rsidRPr="00A10515">
        <w:rPr>
          <w:b/>
          <w:bCs/>
          <w:lang w:val="en-AU"/>
        </w:rPr>
        <w:t>Stats:</w:t>
      </w:r>
      <w:r w:rsidRPr="00A10515">
        <w:rPr>
          <w:lang w:val="en-AU"/>
        </w:rPr>
        <w:t xml:space="preserve"> K/9↑ HR/9↓ BB/9 volatility↑.</w:t>
      </w:r>
    </w:p>
    <w:p w14:paraId="38BB95A1" w14:textId="77777777" w:rsidR="00A10515" w:rsidRPr="00A10515" w:rsidRDefault="00A10515" w:rsidP="00A10515">
      <w:pPr>
        <w:numPr>
          <w:ilvl w:val="0"/>
          <w:numId w:val="47"/>
        </w:numPr>
        <w:rPr>
          <w:lang w:val="en-AU"/>
        </w:rPr>
      </w:pPr>
      <w:r w:rsidRPr="00A10515">
        <w:rPr>
          <w:b/>
          <w:bCs/>
          <w:lang w:val="en-AU"/>
        </w:rPr>
        <w:t>Archetype:</w:t>
      </w:r>
      <w:r w:rsidRPr="00A10515">
        <w:rPr>
          <w:lang w:val="en-AU"/>
        </w:rPr>
        <w:t xml:space="preserve"> Closers, strikeout artists.</w:t>
      </w:r>
    </w:p>
    <w:p w14:paraId="0F6809CC" w14:textId="77777777" w:rsidR="00A10515" w:rsidRPr="00A10515" w:rsidRDefault="00A10515" w:rsidP="00A10515">
      <w:pPr>
        <w:numPr>
          <w:ilvl w:val="0"/>
          <w:numId w:val="47"/>
        </w:numPr>
        <w:rPr>
          <w:lang w:val="en-AU"/>
        </w:rPr>
      </w:pPr>
      <w:r w:rsidRPr="00A10515">
        <w:rPr>
          <w:b/>
          <w:bCs/>
          <w:lang w:val="en-AU"/>
        </w:rPr>
        <w:t>Partners:</w:t>
      </w:r>
      <w:r w:rsidRPr="00A10515">
        <w:rPr>
          <w:lang w:val="en-AU"/>
        </w:rPr>
        <w:t xml:space="preserve"> 4-Seam and Slider.</w:t>
      </w:r>
    </w:p>
    <w:p w14:paraId="254C9574" w14:textId="77777777" w:rsidR="00A10515" w:rsidRPr="00A10515" w:rsidRDefault="00A10515" w:rsidP="00A10515">
      <w:pPr>
        <w:numPr>
          <w:ilvl w:val="0"/>
          <w:numId w:val="47"/>
        </w:numPr>
        <w:rPr>
          <w:lang w:val="en-AU"/>
        </w:rPr>
      </w:pPr>
      <w:r w:rsidRPr="00A10515">
        <w:rPr>
          <w:b/>
          <w:bCs/>
          <w:lang w:val="en-AU"/>
        </w:rPr>
        <w:t>Caution:</w:t>
      </w:r>
      <w:r w:rsidRPr="00A10515">
        <w:rPr>
          <w:lang w:val="en-AU"/>
        </w:rPr>
        <w:t xml:space="preserve"> Demands arm strength; fatigue risk for older arms.</w:t>
      </w:r>
    </w:p>
    <w:p w14:paraId="060E3B6A" w14:textId="77777777" w:rsidR="00A10515" w:rsidRPr="00A10515" w:rsidRDefault="00A10515" w:rsidP="00A10515">
      <w:pPr>
        <w:rPr>
          <w:lang w:val="en-AU"/>
        </w:rPr>
      </w:pPr>
      <w:r w:rsidRPr="00A10515">
        <w:rPr>
          <w:lang w:val="en-AU"/>
        </w:rPr>
        <w:pict w14:anchorId="1BAE2389">
          <v:rect id="_x0000_i1800" style="width:0;height:1.5pt" o:hralign="center" o:hrstd="t" o:hr="t" fillcolor="#a0a0a0" stroked="f"/>
        </w:pict>
      </w:r>
    </w:p>
    <w:p w14:paraId="6B0A14CB" w14:textId="77777777" w:rsidR="00A10515" w:rsidRPr="00A10515" w:rsidRDefault="00A10515" w:rsidP="00A10515">
      <w:pPr>
        <w:rPr>
          <w:b/>
          <w:bCs/>
          <w:lang w:val="en-AU"/>
        </w:rPr>
      </w:pPr>
      <w:r w:rsidRPr="00A10515">
        <w:rPr>
          <w:b/>
          <w:bCs/>
          <w:lang w:val="en-AU"/>
        </w:rPr>
        <w:t>Forkball</w:t>
      </w:r>
    </w:p>
    <w:p w14:paraId="7CCC8DED" w14:textId="77777777" w:rsidR="00A10515" w:rsidRPr="00A10515" w:rsidRDefault="00A10515" w:rsidP="00A10515">
      <w:pPr>
        <w:numPr>
          <w:ilvl w:val="0"/>
          <w:numId w:val="48"/>
        </w:numPr>
        <w:rPr>
          <w:lang w:val="en-AU"/>
        </w:rPr>
      </w:pPr>
      <w:r w:rsidRPr="00A10515">
        <w:rPr>
          <w:b/>
          <w:bCs/>
          <w:lang w:val="en-AU"/>
        </w:rPr>
        <w:t>Profile:</w:t>
      </w:r>
      <w:r w:rsidRPr="00A10515">
        <w:rPr>
          <w:lang w:val="en-AU"/>
        </w:rPr>
        <w:t xml:space="preserve"> Slower, exaggerated drop.</w:t>
      </w:r>
    </w:p>
    <w:p w14:paraId="4E6DC9BD" w14:textId="77777777" w:rsidR="00A10515" w:rsidRPr="00A10515" w:rsidRDefault="00A10515" w:rsidP="00A10515">
      <w:pPr>
        <w:numPr>
          <w:ilvl w:val="0"/>
          <w:numId w:val="48"/>
        </w:numPr>
        <w:rPr>
          <w:lang w:val="en-AU"/>
        </w:rPr>
      </w:pPr>
      <w:r w:rsidRPr="00A10515">
        <w:rPr>
          <w:b/>
          <w:bCs/>
          <w:lang w:val="en-AU"/>
        </w:rPr>
        <w:t>Stuff:</w:t>
      </w:r>
      <w:r w:rsidRPr="00A10515">
        <w:rPr>
          <w:lang w:val="en-AU"/>
        </w:rPr>
        <w:t xml:space="preserve"> Low-medium.</w:t>
      </w:r>
    </w:p>
    <w:p w14:paraId="64E12F40" w14:textId="77777777" w:rsidR="00A10515" w:rsidRPr="00A10515" w:rsidRDefault="00A10515" w:rsidP="00A10515">
      <w:pPr>
        <w:numPr>
          <w:ilvl w:val="0"/>
          <w:numId w:val="48"/>
        </w:numPr>
        <w:rPr>
          <w:lang w:val="en-AU"/>
        </w:rPr>
      </w:pPr>
      <w:r w:rsidRPr="00A10515">
        <w:rPr>
          <w:b/>
          <w:bCs/>
          <w:lang w:val="en-AU"/>
        </w:rPr>
        <w:t>Movement:</w:t>
      </w:r>
      <w:r w:rsidRPr="00A10515">
        <w:rPr>
          <w:lang w:val="en-AU"/>
        </w:rPr>
        <w:t xml:space="preserve"> High.</w:t>
      </w:r>
    </w:p>
    <w:p w14:paraId="2DDE910E" w14:textId="77777777" w:rsidR="00A10515" w:rsidRPr="00A10515" w:rsidRDefault="00A10515" w:rsidP="00A10515">
      <w:pPr>
        <w:numPr>
          <w:ilvl w:val="0"/>
          <w:numId w:val="48"/>
        </w:numPr>
        <w:rPr>
          <w:lang w:val="en-AU"/>
        </w:rPr>
      </w:pPr>
      <w:r w:rsidRPr="00A10515">
        <w:rPr>
          <w:b/>
          <w:bCs/>
          <w:lang w:val="en-AU"/>
        </w:rPr>
        <w:t>Control:</w:t>
      </w:r>
      <w:r w:rsidRPr="00A10515">
        <w:rPr>
          <w:lang w:val="en-AU"/>
        </w:rPr>
        <w:t xml:space="preserve"> Low.</w:t>
      </w:r>
    </w:p>
    <w:p w14:paraId="4E6F81A7" w14:textId="77777777" w:rsidR="00A10515" w:rsidRPr="00A10515" w:rsidRDefault="00A10515" w:rsidP="00A10515">
      <w:pPr>
        <w:numPr>
          <w:ilvl w:val="0"/>
          <w:numId w:val="48"/>
        </w:numPr>
        <w:rPr>
          <w:lang w:val="en-AU"/>
        </w:rPr>
      </w:pPr>
      <w:r w:rsidRPr="00A10515">
        <w:rPr>
          <w:b/>
          <w:bCs/>
          <w:lang w:val="en-AU"/>
        </w:rPr>
        <w:lastRenderedPageBreak/>
        <w:t>Stats:</w:t>
      </w:r>
      <w:r w:rsidRPr="00A10515">
        <w:rPr>
          <w:lang w:val="en-AU"/>
        </w:rPr>
        <w:t xml:space="preserve"> GB%↑ K/9↓ BB/9↑.</w:t>
      </w:r>
    </w:p>
    <w:p w14:paraId="26CDCD05" w14:textId="77777777" w:rsidR="00A10515" w:rsidRPr="00A10515" w:rsidRDefault="00A10515" w:rsidP="00A10515">
      <w:pPr>
        <w:numPr>
          <w:ilvl w:val="0"/>
          <w:numId w:val="48"/>
        </w:numPr>
        <w:rPr>
          <w:lang w:val="en-AU"/>
        </w:rPr>
      </w:pPr>
      <w:r w:rsidRPr="00A10515">
        <w:rPr>
          <w:b/>
          <w:bCs/>
          <w:lang w:val="en-AU"/>
        </w:rPr>
        <w:t>Archetype:</w:t>
      </w:r>
      <w:r w:rsidRPr="00A10515">
        <w:rPr>
          <w:lang w:val="en-AU"/>
        </w:rPr>
        <w:t xml:space="preserve"> Old-school contact managers.</w:t>
      </w:r>
    </w:p>
    <w:p w14:paraId="403EFB21" w14:textId="77777777" w:rsidR="00A10515" w:rsidRPr="00A10515" w:rsidRDefault="00A10515" w:rsidP="00A10515">
      <w:pPr>
        <w:numPr>
          <w:ilvl w:val="0"/>
          <w:numId w:val="48"/>
        </w:numPr>
        <w:rPr>
          <w:lang w:val="en-AU"/>
        </w:rPr>
      </w:pPr>
      <w:r w:rsidRPr="00A10515">
        <w:rPr>
          <w:b/>
          <w:bCs/>
          <w:lang w:val="en-AU"/>
        </w:rPr>
        <w:t>Partners:</w:t>
      </w:r>
      <w:r w:rsidRPr="00A10515">
        <w:rPr>
          <w:lang w:val="en-AU"/>
        </w:rPr>
        <w:t xml:space="preserve"> 2-Seam or Curve.</w:t>
      </w:r>
    </w:p>
    <w:p w14:paraId="4B34F150" w14:textId="77777777" w:rsidR="00A10515" w:rsidRPr="00A10515" w:rsidRDefault="00A10515" w:rsidP="00A10515">
      <w:pPr>
        <w:numPr>
          <w:ilvl w:val="0"/>
          <w:numId w:val="48"/>
        </w:numPr>
        <w:rPr>
          <w:lang w:val="en-AU"/>
        </w:rPr>
      </w:pPr>
      <w:r w:rsidRPr="00A10515">
        <w:rPr>
          <w:b/>
          <w:bCs/>
          <w:lang w:val="en-AU"/>
        </w:rPr>
        <w:t>Note:</w:t>
      </w:r>
      <w:r w:rsidRPr="00A10515">
        <w:rPr>
          <w:lang w:val="en-AU"/>
        </w:rPr>
        <w:t xml:space="preserve"> In OOTP behaves like heavy change; niche weapon.</w:t>
      </w:r>
    </w:p>
    <w:p w14:paraId="491A591D" w14:textId="77777777" w:rsidR="00A10515" w:rsidRPr="00A10515" w:rsidRDefault="00A10515" w:rsidP="00A10515">
      <w:pPr>
        <w:rPr>
          <w:lang w:val="en-AU"/>
        </w:rPr>
      </w:pPr>
      <w:r w:rsidRPr="00A10515">
        <w:rPr>
          <w:lang w:val="en-AU"/>
        </w:rPr>
        <w:pict w14:anchorId="0295F4DF">
          <v:rect id="_x0000_i1801" style="width:0;height:1.5pt" o:hralign="center" o:hrstd="t" o:hr="t" fillcolor="#a0a0a0" stroked="f"/>
        </w:pict>
      </w:r>
    </w:p>
    <w:p w14:paraId="12D97937" w14:textId="77777777" w:rsidR="00A10515" w:rsidRPr="00A10515" w:rsidRDefault="00A10515" w:rsidP="00A10515">
      <w:pPr>
        <w:rPr>
          <w:b/>
          <w:bCs/>
          <w:lang w:val="en-AU"/>
        </w:rPr>
      </w:pPr>
      <w:r w:rsidRPr="00A10515">
        <w:rPr>
          <w:b/>
          <w:bCs/>
          <w:lang w:val="en-AU"/>
        </w:rPr>
        <w:t>Screwball</w:t>
      </w:r>
    </w:p>
    <w:p w14:paraId="3C0BF7FD" w14:textId="77777777" w:rsidR="00A10515" w:rsidRPr="00A10515" w:rsidRDefault="00A10515" w:rsidP="00A10515">
      <w:pPr>
        <w:numPr>
          <w:ilvl w:val="0"/>
          <w:numId w:val="49"/>
        </w:numPr>
        <w:rPr>
          <w:lang w:val="en-AU"/>
        </w:rPr>
      </w:pPr>
      <w:r w:rsidRPr="00A10515">
        <w:rPr>
          <w:b/>
          <w:bCs/>
          <w:lang w:val="en-AU"/>
        </w:rPr>
        <w:t>Profile:</w:t>
      </w:r>
      <w:r w:rsidRPr="00A10515">
        <w:rPr>
          <w:lang w:val="en-AU"/>
        </w:rPr>
        <w:t xml:space="preserve"> Reverse-break fade; dives glove-to-arm side.</w:t>
      </w:r>
    </w:p>
    <w:p w14:paraId="323589EA" w14:textId="77777777" w:rsidR="00A10515" w:rsidRPr="00A10515" w:rsidRDefault="00A10515" w:rsidP="00A10515">
      <w:pPr>
        <w:numPr>
          <w:ilvl w:val="0"/>
          <w:numId w:val="49"/>
        </w:numPr>
        <w:rPr>
          <w:lang w:val="en-AU"/>
        </w:rPr>
      </w:pPr>
      <w:r w:rsidRPr="00A10515">
        <w:rPr>
          <w:b/>
          <w:bCs/>
          <w:lang w:val="en-AU"/>
        </w:rPr>
        <w:t>Stuff:</w:t>
      </w:r>
      <w:r w:rsidRPr="00A10515">
        <w:rPr>
          <w:lang w:val="en-AU"/>
        </w:rPr>
        <w:t xml:space="preserve"> Medium-high.</w:t>
      </w:r>
    </w:p>
    <w:p w14:paraId="4AF8AA27" w14:textId="77777777" w:rsidR="00A10515" w:rsidRPr="00A10515" w:rsidRDefault="00A10515" w:rsidP="00A10515">
      <w:pPr>
        <w:numPr>
          <w:ilvl w:val="0"/>
          <w:numId w:val="49"/>
        </w:numPr>
        <w:rPr>
          <w:lang w:val="en-AU"/>
        </w:rPr>
      </w:pPr>
      <w:r w:rsidRPr="00A10515">
        <w:rPr>
          <w:b/>
          <w:bCs/>
          <w:lang w:val="en-AU"/>
        </w:rPr>
        <w:t>Movement:</w:t>
      </w:r>
      <w:r w:rsidRPr="00A10515">
        <w:rPr>
          <w:lang w:val="en-AU"/>
        </w:rPr>
        <w:t xml:space="preserve"> High.</w:t>
      </w:r>
    </w:p>
    <w:p w14:paraId="40A47355" w14:textId="77777777" w:rsidR="00A10515" w:rsidRPr="00A10515" w:rsidRDefault="00A10515" w:rsidP="00A10515">
      <w:pPr>
        <w:numPr>
          <w:ilvl w:val="0"/>
          <w:numId w:val="49"/>
        </w:numPr>
        <w:rPr>
          <w:lang w:val="en-AU"/>
        </w:rPr>
      </w:pPr>
      <w:r w:rsidRPr="00A10515">
        <w:rPr>
          <w:b/>
          <w:bCs/>
          <w:lang w:val="en-AU"/>
        </w:rPr>
        <w:t>Control:</w:t>
      </w:r>
      <w:r w:rsidRPr="00A10515">
        <w:rPr>
          <w:lang w:val="en-AU"/>
        </w:rPr>
        <w:t xml:space="preserve"> Medium.</w:t>
      </w:r>
    </w:p>
    <w:p w14:paraId="7FE9638F" w14:textId="77777777" w:rsidR="00A10515" w:rsidRPr="00A10515" w:rsidRDefault="00A10515" w:rsidP="00A10515">
      <w:pPr>
        <w:numPr>
          <w:ilvl w:val="0"/>
          <w:numId w:val="49"/>
        </w:numPr>
        <w:rPr>
          <w:lang w:val="en-AU"/>
        </w:rPr>
      </w:pPr>
      <w:r w:rsidRPr="00A10515">
        <w:rPr>
          <w:b/>
          <w:bCs/>
          <w:lang w:val="en-AU"/>
        </w:rPr>
        <w:t>Stats:</w:t>
      </w:r>
      <w:r w:rsidRPr="00A10515">
        <w:rPr>
          <w:lang w:val="en-AU"/>
        </w:rPr>
        <w:t xml:space="preserve"> Neutralizes platoon splits, raises GB%.</w:t>
      </w:r>
    </w:p>
    <w:p w14:paraId="379D636E" w14:textId="77777777" w:rsidR="00A10515" w:rsidRPr="00A10515" w:rsidRDefault="00A10515" w:rsidP="00A10515">
      <w:pPr>
        <w:numPr>
          <w:ilvl w:val="0"/>
          <w:numId w:val="49"/>
        </w:numPr>
        <w:rPr>
          <w:lang w:val="en-AU"/>
        </w:rPr>
      </w:pPr>
      <w:r w:rsidRPr="00A10515">
        <w:rPr>
          <w:b/>
          <w:bCs/>
          <w:lang w:val="en-AU"/>
        </w:rPr>
        <w:t>Archetype:</w:t>
      </w:r>
      <w:r w:rsidRPr="00A10515">
        <w:rPr>
          <w:lang w:val="en-AU"/>
        </w:rPr>
        <w:t xml:space="preserve"> Southpaw specialists, deception artists.</w:t>
      </w:r>
    </w:p>
    <w:p w14:paraId="2BFC3DD1" w14:textId="77777777" w:rsidR="00A10515" w:rsidRPr="00A10515" w:rsidRDefault="00A10515" w:rsidP="00A10515">
      <w:pPr>
        <w:numPr>
          <w:ilvl w:val="0"/>
          <w:numId w:val="49"/>
        </w:numPr>
        <w:rPr>
          <w:lang w:val="en-AU"/>
        </w:rPr>
      </w:pPr>
      <w:r w:rsidRPr="00A10515">
        <w:rPr>
          <w:b/>
          <w:bCs/>
          <w:lang w:val="en-AU"/>
        </w:rPr>
        <w:t>Partners:</w:t>
      </w:r>
      <w:r w:rsidRPr="00A10515">
        <w:rPr>
          <w:lang w:val="en-AU"/>
        </w:rPr>
        <w:t xml:space="preserve"> 2-Seam, Fastball.</w:t>
      </w:r>
    </w:p>
    <w:p w14:paraId="06DC4003" w14:textId="77777777" w:rsidR="00A10515" w:rsidRPr="00A10515" w:rsidRDefault="00A10515" w:rsidP="00A10515">
      <w:pPr>
        <w:numPr>
          <w:ilvl w:val="0"/>
          <w:numId w:val="49"/>
        </w:numPr>
        <w:rPr>
          <w:lang w:val="en-AU"/>
        </w:rPr>
      </w:pPr>
      <w:r w:rsidRPr="00A10515">
        <w:rPr>
          <w:b/>
          <w:bCs/>
          <w:lang w:val="en-AU"/>
        </w:rPr>
        <w:t>Risk:</w:t>
      </w:r>
      <w:r w:rsidRPr="00A10515">
        <w:rPr>
          <w:lang w:val="en-AU"/>
        </w:rPr>
        <w:t xml:space="preserve"> In real life stresses arm; in OOTP mainly Control volatility.</w:t>
      </w:r>
    </w:p>
    <w:p w14:paraId="4A9078B3" w14:textId="77777777" w:rsidR="00A10515" w:rsidRPr="00A10515" w:rsidRDefault="00A10515" w:rsidP="00A10515">
      <w:pPr>
        <w:rPr>
          <w:lang w:val="en-AU"/>
        </w:rPr>
      </w:pPr>
      <w:r w:rsidRPr="00A10515">
        <w:rPr>
          <w:lang w:val="en-AU"/>
        </w:rPr>
        <w:pict w14:anchorId="4DDFC808">
          <v:rect id="_x0000_i1802" style="width:0;height:1.5pt" o:hralign="center" o:hrstd="t" o:hr="t" fillcolor="#a0a0a0" stroked="f"/>
        </w:pict>
      </w:r>
    </w:p>
    <w:p w14:paraId="23733B0E" w14:textId="77777777" w:rsidR="00A10515" w:rsidRPr="00A10515" w:rsidRDefault="00A10515" w:rsidP="00A10515">
      <w:pPr>
        <w:rPr>
          <w:b/>
          <w:bCs/>
          <w:lang w:val="en-AU"/>
        </w:rPr>
      </w:pPr>
      <w:r w:rsidRPr="00A10515">
        <w:rPr>
          <w:rFonts w:ascii="Segoe UI Emoji" w:hAnsi="Segoe UI Emoji" w:cs="Segoe UI Emoji"/>
          <w:b/>
          <w:bCs/>
          <w:lang w:val="en-AU"/>
        </w:rPr>
        <w:t>⚫</w:t>
      </w:r>
      <w:r w:rsidRPr="00A10515">
        <w:rPr>
          <w:b/>
          <w:bCs/>
          <w:lang w:val="en-AU"/>
        </w:rPr>
        <w:t xml:space="preserve"> 4. Exotic / Legacy Pitches</w:t>
      </w:r>
    </w:p>
    <w:p w14:paraId="16AD3B44" w14:textId="77777777" w:rsidR="00A10515" w:rsidRPr="00A10515" w:rsidRDefault="00A10515" w:rsidP="00A10515">
      <w:pPr>
        <w:rPr>
          <w:b/>
          <w:bCs/>
          <w:lang w:val="en-AU"/>
        </w:rPr>
      </w:pPr>
      <w:r w:rsidRPr="00A10515">
        <w:rPr>
          <w:b/>
          <w:bCs/>
          <w:lang w:val="en-AU"/>
        </w:rPr>
        <w:t>Knuckleball</w:t>
      </w:r>
    </w:p>
    <w:p w14:paraId="0EC75581" w14:textId="77777777" w:rsidR="00A10515" w:rsidRPr="00A10515" w:rsidRDefault="00A10515" w:rsidP="00A10515">
      <w:pPr>
        <w:numPr>
          <w:ilvl w:val="0"/>
          <w:numId w:val="50"/>
        </w:numPr>
        <w:rPr>
          <w:lang w:val="en-AU"/>
        </w:rPr>
      </w:pPr>
      <w:r w:rsidRPr="00A10515">
        <w:rPr>
          <w:b/>
          <w:bCs/>
          <w:lang w:val="en-AU"/>
        </w:rPr>
        <w:t>Profile:</w:t>
      </w:r>
      <w:r w:rsidRPr="00A10515">
        <w:rPr>
          <w:lang w:val="en-AU"/>
        </w:rPr>
        <w:t xml:space="preserve"> Spin-less floater; erratic path.</w:t>
      </w:r>
    </w:p>
    <w:p w14:paraId="1027F960" w14:textId="77777777" w:rsidR="00A10515" w:rsidRPr="00A10515" w:rsidRDefault="00A10515" w:rsidP="00A10515">
      <w:pPr>
        <w:numPr>
          <w:ilvl w:val="0"/>
          <w:numId w:val="50"/>
        </w:numPr>
        <w:rPr>
          <w:lang w:val="en-AU"/>
        </w:rPr>
      </w:pPr>
      <w:r w:rsidRPr="00A10515">
        <w:rPr>
          <w:b/>
          <w:bCs/>
          <w:lang w:val="en-AU"/>
        </w:rPr>
        <w:t>Stuff:</w:t>
      </w:r>
      <w:r w:rsidRPr="00A10515">
        <w:rPr>
          <w:lang w:val="en-AU"/>
        </w:rPr>
        <w:t xml:space="preserve"> Paradoxical — “apparent Stuff” from chaos.</w:t>
      </w:r>
    </w:p>
    <w:p w14:paraId="6896A499" w14:textId="77777777" w:rsidR="00A10515" w:rsidRPr="00A10515" w:rsidRDefault="00A10515" w:rsidP="00A10515">
      <w:pPr>
        <w:numPr>
          <w:ilvl w:val="0"/>
          <w:numId w:val="50"/>
        </w:numPr>
        <w:rPr>
          <w:lang w:val="en-AU"/>
        </w:rPr>
      </w:pPr>
      <w:r w:rsidRPr="00A10515">
        <w:rPr>
          <w:b/>
          <w:bCs/>
          <w:lang w:val="en-AU"/>
        </w:rPr>
        <w:t>Movement:</w:t>
      </w:r>
      <w:r w:rsidRPr="00A10515">
        <w:rPr>
          <w:lang w:val="en-AU"/>
        </w:rPr>
        <w:t xml:space="preserve"> </w:t>
      </w:r>
      <w:r w:rsidRPr="00A10515">
        <w:rPr>
          <w:rFonts w:ascii="Segoe UI Emoji" w:hAnsi="Segoe UI Emoji" w:cs="Segoe UI Emoji"/>
          <w:lang w:val="en-AU"/>
        </w:rPr>
        <w:t>🔼</w:t>
      </w:r>
      <w:r w:rsidRPr="00A10515">
        <w:rPr>
          <w:lang w:val="en-AU"/>
        </w:rPr>
        <w:t xml:space="preserve"> Extreme.</w:t>
      </w:r>
    </w:p>
    <w:p w14:paraId="763581C8" w14:textId="77777777" w:rsidR="00A10515" w:rsidRPr="00A10515" w:rsidRDefault="00A10515" w:rsidP="00A10515">
      <w:pPr>
        <w:numPr>
          <w:ilvl w:val="0"/>
          <w:numId w:val="50"/>
        </w:numPr>
        <w:rPr>
          <w:lang w:val="en-AU"/>
        </w:rPr>
      </w:pPr>
      <w:r w:rsidRPr="00A10515">
        <w:rPr>
          <w:b/>
          <w:bCs/>
          <w:lang w:val="en-AU"/>
        </w:rPr>
        <w:t>Control:</w:t>
      </w:r>
      <w:r w:rsidRPr="00A10515">
        <w:rPr>
          <w:lang w:val="en-AU"/>
        </w:rPr>
        <w:t xml:space="preserve"> </w:t>
      </w:r>
      <w:r w:rsidRPr="00A10515">
        <w:rPr>
          <w:rFonts w:ascii="Segoe UI Emoji" w:hAnsi="Segoe UI Emoji" w:cs="Segoe UI Emoji"/>
          <w:lang w:val="en-AU"/>
        </w:rPr>
        <w:t>🔻</w:t>
      </w:r>
      <w:r w:rsidRPr="00A10515">
        <w:rPr>
          <w:lang w:val="en-AU"/>
        </w:rPr>
        <w:t xml:space="preserve"> Low.</w:t>
      </w:r>
    </w:p>
    <w:p w14:paraId="7DC0CDB0" w14:textId="77777777" w:rsidR="00A10515" w:rsidRPr="00A10515" w:rsidRDefault="00A10515" w:rsidP="00A10515">
      <w:pPr>
        <w:numPr>
          <w:ilvl w:val="0"/>
          <w:numId w:val="50"/>
        </w:numPr>
        <w:rPr>
          <w:lang w:val="en-AU"/>
        </w:rPr>
      </w:pPr>
      <w:r w:rsidRPr="00A10515">
        <w:rPr>
          <w:b/>
          <w:bCs/>
          <w:lang w:val="en-AU"/>
        </w:rPr>
        <w:t>Stats:</w:t>
      </w:r>
      <w:r w:rsidRPr="00A10515">
        <w:rPr>
          <w:lang w:val="en-AU"/>
        </w:rPr>
        <w:t xml:space="preserve"> HR/9↓↓ ERA variance↑↑ K/9 moderate.</w:t>
      </w:r>
    </w:p>
    <w:p w14:paraId="689FD8D7" w14:textId="77777777" w:rsidR="00A10515" w:rsidRPr="00A10515" w:rsidRDefault="00A10515" w:rsidP="00A10515">
      <w:pPr>
        <w:numPr>
          <w:ilvl w:val="0"/>
          <w:numId w:val="50"/>
        </w:numPr>
        <w:rPr>
          <w:lang w:val="en-AU"/>
        </w:rPr>
      </w:pPr>
      <w:r w:rsidRPr="00A10515">
        <w:rPr>
          <w:b/>
          <w:bCs/>
          <w:lang w:val="en-AU"/>
        </w:rPr>
        <w:t>Archetype:</w:t>
      </w:r>
      <w:r w:rsidRPr="00A10515">
        <w:rPr>
          <w:lang w:val="en-AU"/>
        </w:rPr>
        <w:t xml:space="preserve"> Specialists, innings absorbers.</w:t>
      </w:r>
    </w:p>
    <w:p w14:paraId="574E8C57" w14:textId="77777777" w:rsidR="00A10515" w:rsidRPr="00A10515" w:rsidRDefault="00A10515" w:rsidP="00A10515">
      <w:pPr>
        <w:numPr>
          <w:ilvl w:val="0"/>
          <w:numId w:val="50"/>
        </w:numPr>
        <w:rPr>
          <w:lang w:val="en-AU"/>
        </w:rPr>
      </w:pPr>
      <w:r w:rsidRPr="00A10515">
        <w:rPr>
          <w:b/>
          <w:bCs/>
          <w:lang w:val="en-AU"/>
        </w:rPr>
        <w:t>Partners:</w:t>
      </w:r>
      <w:r w:rsidRPr="00A10515">
        <w:rPr>
          <w:lang w:val="en-AU"/>
        </w:rPr>
        <w:t xml:space="preserve"> Rarely another breaking ball.</w:t>
      </w:r>
    </w:p>
    <w:p w14:paraId="7B6AD672" w14:textId="77777777" w:rsidR="00A10515" w:rsidRPr="00A10515" w:rsidRDefault="00A10515" w:rsidP="00A10515">
      <w:pPr>
        <w:numPr>
          <w:ilvl w:val="0"/>
          <w:numId w:val="50"/>
        </w:numPr>
        <w:rPr>
          <w:lang w:val="en-AU"/>
        </w:rPr>
      </w:pPr>
      <w:r w:rsidRPr="00A10515">
        <w:rPr>
          <w:b/>
          <w:bCs/>
          <w:lang w:val="en-AU"/>
        </w:rPr>
        <w:t>Note:</w:t>
      </w:r>
      <w:r w:rsidRPr="00A10515">
        <w:rPr>
          <w:lang w:val="en-AU"/>
        </w:rPr>
        <w:t xml:space="preserve"> Requires dedicated catcher; </w:t>
      </w:r>
      <w:proofErr w:type="spellStart"/>
      <w:r w:rsidRPr="00A10515">
        <w:rPr>
          <w:lang w:val="en-AU"/>
        </w:rPr>
        <w:t>defense</w:t>
      </w:r>
      <w:proofErr w:type="spellEnd"/>
      <w:r w:rsidRPr="00A10515">
        <w:rPr>
          <w:lang w:val="en-AU"/>
        </w:rPr>
        <w:t xml:space="preserve"> critical.</w:t>
      </w:r>
    </w:p>
    <w:p w14:paraId="4CB1C262" w14:textId="77777777" w:rsidR="00A10515" w:rsidRPr="00A10515" w:rsidRDefault="00A10515" w:rsidP="00A10515">
      <w:pPr>
        <w:rPr>
          <w:lang w:val="en-AU"/>
        </w:rPr>
      </w:pPr>
      <w:r w:rsidRPr="00A10515">
        <w:rPr>
          <w:lang w:val="en-AU"/>
        </w:rPr>
        <w:pict w14:anchorId="1D09BD84">
          <v:rect id="_x0000_i1803" style="width:0;height:1.5pt" o:hralign="center" o:hrstd="t" o:hr="t" fillcolor="#a0a0a0" stroked="f"/>
        </w:pict>
      </w:r>
    </w:p>
    <w:p w14:paraId="5A7B03E4" w14:textId="77777777" w:rsidR="00A10515" w:rsidRPr="00A10515" w:rsidRDefault="00A10515" w:rsidP="00A10515">
      <w:pPr>
        <w:rPr>
          <w:b/>
          <w:bCs/>
          <w:lang w:val="en-AU"/>
        </w:rPr>
      </w:pPr>
      <w:r w:rsidRPr="00A10515">
        <w:rPr>
          <w:b/>
          <w:bCs/>
          <w:lang w:val="en-AU"/>
        </w:rPr>
        <w:lastRenderedPageBreak/>
        <w:t>Palm Ball</w:t>
      </w:r>
    </w:p>
    <w:p w14:paraId="3C5116F2" w14:textId="77777777" w:rsidR="00A10515" w:rsidRPr="00A10515" w:rsidRDefault="00A10515" w:rsidP="00A10515">
      <w:pPr>
        <w:numPr>
          <w:ilvl w:val="0"/>
          <w:numId w:val="51"/>
        </w:numPr>
        <w:rPr>
          <w:lang w:val="en-AU"/>
        </w:rPr>
      </w:pPr>
      <w:r w:rsidRPr="00A10515">
        <w:rPr>
          <w:b/>
          <w:bCs/>
          <w:lang w:val="en-AU"/>
        </w:rPr>
        <w:t>Profile:</w:t>
      </w:r>
      <w:r w:rsidRPr="00A10515">
        <w:rPr>
          <w:lang w:val="en-AU"/>
        </w:rPr>
        <w:t xml:space="preserve"> Gentle change variant; cupped grip, minimal spin.</w:t>
      </w:r>
    </w:p>
    <w:p w14:paraId="0DEA28F2" w14:textId="77777777" w:rsidR="00A10515" w:rsidRPr="00A10515" w:rsidRDefault="00A10515" w:rsidP="00A10515">
      <w:pPr>
        <w:numPr>
          <w:ilvl w:val="0"/>
          <w:numId w:val="51"/>
        </w:numPr>
        <w:rPr>
          <w:lang w:val="en-AU"/>
        </w:rPr>
      </w:pPr>
      <w:r w:rsidRPr="00A10515">
        <w:rPr>
          <w:b/>
          <w:bCs/>
          <w:lang w:val="en-AU"/>
        </w:rPr>
        <w:t>Stuff:</w:t>
      </w:r>
      <w:r w:rsidRPr="00A10515">
        <w:rPr>
          <w:lang w:val="en-AU"/>
        </w:rPr>
        <w:t xml:space="preserve"> Low-medium.</w:t>
      </w:r>
    </w:p>
    <w:p w14:paraId="6B317605" w14:textId="77777777" w:rsidR="00A10515" w:rsidRPr="00A10515" w:rsidRDefault="00A10515" w:rsidP="00A10515">
      <w:pPr>
        <w:numPr>
          <w:ilvl w:val="0"/>
          <w:numId w:val="51"/>
        </w:numPr>
        <w:rPr>
          <w:lang w:val="en-AU"/>
        </w:rPr>
      </w:pPr>
      <w:r w:rsidRPr="00A10515">
        <w:rPr>
          <w:b/>
          <w:bCs/>
          <w:lang w:val="en-AU"/>
        </w:rPr>
        <w:t>Movement:</w:t>
      </w:r>
      <w:r w:rsidRPr="00A10515">
        <w:rPr>
          <w:lang w:val="en-AU"/>
        </w:rPr>
        <w:t xml:space="preserve"> Medium.</w:t>
      </w:r>
    </w:p>
    <w:p w14:paraId="6389A12A" w14:textId="77777777" w:rsidR="00A10515" w:rsidRPr="00A10515" w:rsidRDefault="00A10515" w:rsidP="00A10515">
      <w:pPr>
        <w:numPr>
          <w:ilvl w:val="0"/>
          <w:numId w:val="51"/>
        </w:numPr>
        <w:rPr>
          <w:lang w:val="en-AU"/>
        </w:rPr>
      </w:pPr>
      <w:r w:rsidRPr="00A10515">
        <w:rPr>
          <w:b/>
          <w:bCs/>
          <w:lang w:val="en-AU"/>
        </w:rPr>
        <w:t>Control:</w:t>
      </w:r>
      <w:r w:rsidRPr="00A10515">
        <w:rPr>
          <w:lang w:val="en-AU"/>
        </w:rPr>
        <w:t xml:space="preserve"> High.</w:t>
      </w:r>
    </w:p>
    <w:p w14:paraId="31F8B222" w14:textId="77777777" w:rsidR="00A10515" w:rsidRPr="00A10515" w:rsidRDefault="00A10515" w:rsidP="00A10515">
      <w:pPr>
        <w:numPr>
          <w:ilvl w:val="0"/>
          <w:numId w:val="51"/>
        </w:numPr>
        <w:rPr>
          <w:lang w:val="en-AU"/>
        </w:rPr>
      </w:pPr>
      <w:r w:rsidRPr="00A10515">
        <w:rPr>
          <w:b/>
          <w:bCs/>
          <w:lang w:val="en-AU"/>
        </w:rPr>
        <w:t>Use:</w:t>
      </w:r>
      <w:r w:rsidRPr="00A10515">
        <w:rPr>
          <w:lang w:val="en-AU"/>
        </w:rPr>
        <w:t xml:space="preserve"> Off-speed weapon for older arms; cheap pitch count control.</w:t>
      </w:r>
    </w:p>
    <w:p w14:paraId="2CD68F14" w14:textId="77777777" w:rsidR="00A10515" w:rsidRPr="00A10515" w:rsidRDefault="00A10515" w:rsidP="00A10515">
      <w:pPr>
        <w:numPr>
          <w:ilvl w:val="0"/>
          <w:numId w:val="51"/>
        </w:numPr>
        <w:rPr>
          <w:lang w:val="en-AU"/>
        </w:rPr>
      </w:pPr>
      <w:r w:rsidRPr="00A10515">
        <w:rPr>
          <w:b/>
          <w:bCs/>
          <w:lang w:val="en-AU"/>
        </w:rPr>
        <w:t>Archetype:</w:t>
      </w:r>
      <w:r w:rsidRPr="00A10515">
        <w:rPr>
          <w:lang w:val="en-AU"/>
        </w:rPr>
        <w:t xml:space="preserve"> Command veterans.</w:t>
      </w:r>
    </w:p>
    <w:p w14:paraId="3E3BCC1B" w14:textId="77777777" w:rsidR="00A10515" w:rsidRPr="00A10515" w:rsidRDefault="00A10515" w:rsidP="00A10515">
      <w:pPr>
        <w:rPr>
          <w:lang w:val="en-AU"/>
        </w:rPr>
      </w:pPr>
      <w:r w:rsidRPr="00A10515">
        <w:rPr>
          <w:lang w:val="en-AU"/>
        </w:rPr>
        <w:pict w14:anchorId="19B83CEF">
          <v:rect id="_x0000_i1804" style="width:0;height:1.5pt" o:hralign="center" o:hrstd="t" o:hr="t" fillcolor="#a0a0a0" stroked="f"/>
        </w:pict>
      </w:r>
    </w:p>
    <w:p w14:paraId="1711F97C" w14:textId="77777777" w:rsidR="00A10515" w:rsidRPr="00A10515" w:rsidRDefault="00A10515" w:rsidP="00A10515">
      <w:pPr>
        <w:rPr>
          <w:b/>
          <w:bCs/>
          <w:lang w:val="en-AU"/>
        </w:rPr>
      </w:pPr>
      <w:proofErr w:type="spellStart"/>
      <w:r w:rsidRPr="00A10515">
        <w:rPr>
          <w:b/>
          <w:bCs/>
          <w:lang w:val="en-AU"/>
        </w:rPr>
        <w:t>Eephus</w:t>
      </w:r>
      <w:proofErr w:type="spellEnd"/>
    </w:p>
    <w:p w14:paraId="279CBD13" w14:textId="77777777" w:rsidR="00A10515" w:rsidRPr="00A10515" w:rsidRDefault="00A10515" w:rsidP="00A10515">
      <w:pPr>
        <w:numPr>
          <w:ilvl w:val="0"/>
          <w:numId w:val="52"/>
        </w:numPr>
        <w:rPr>
          <w:lang w:val="en-AU"/>
        </w:rPr>
      </w:pPr>
      <w:r w:rsidRPr="00A10515">
        <w:rPr>
          <w:b/>
          <w:bCs/>
          <w:lang w:val="en-AU"/>
        </w:rPr>
        <w:t>Profile:</w:t>
      </w:r>
      <w:r w:rsidRPr="00A10515">
        <w:rPr>
          <w:lang w:val="en-AU"/>
        </w:rPr>
        <w:t xml:space="preserve"> 50-mph lob; pure trick.</w:t>
      </w:r>
    </w:p>
    <w:p w14:paraId="430E5021" w14:textId="77777777" w:rsidR="00A10515" w:rsidRPr="00A10515" w:rsidRDefault="00A10515" w:rsidP="00A10515">
      <w:pPr>
        <w:numPr>
          <w:ilvl w:val="0"/>
          <w:numId w:val="52"/>
        </w:numPr>
        <w:rPr>
          <w:lang w:val="en-AU"/>
        </w:rPr>
      </w:pPr>
      <w:r w:rsidRPr="00A10515">
        <w:rPr>
          <w:b/>
          <w:bCs/>
          <w:lang w:val="en-AU"/>
        </w:rPr>
        <w:t>Stuff:</w:t>
      </w:r>
      <w:r w:rsidRPr="00A10515">
        <w:rPr>
          <w:lang w:val="en-AU"/>
        </w:rPr>
        <w:t xml:space="preserve"> Psychological only.</w:t>
      </w:r>
    </w:p>
    <w:p w14:paraId="1724CDBE" w14:textId="77777777" w:rsidR="00A10515" w:rsidRPr="00A10515" w:rsidRDefault="00A10515" w:rsidP="00A10515">
      <w:pPr>
        <w:numPr>
          <w:ilvl w:val="0"/>
          <w:numId w:val="52"/>
        </w:numPr>
        <w:rPr>
          <w:lang w:val="en-AU"/>
        </w:rPr>
      </w:pPr>
      <w:r w:rsidRPr="00A10515">
        <w:rPr>
          <w:b/>
          <w:bCs/>
          <w:lang w:val="en-AU"/>
        </w:rPr>
        <w:t>Movement:</w:t>
      </w:r>
      <w:r w:rsidRPr="00A10515">
        <w:rPr>
          <w:lang w:val="en-AU"/>
        </w:rPr>
        <w:t xml:space="preserve"> Gravity.</w:t>
      </w:r>
    </w:p>
    <w:p w14:paraId="79F5BDFF" w14:textId="77777777" w:rsidR="00A10515" w:rsidRPr="00A10515" w:rsidRDefault="00A10515" w:rsidP="00A10515">
      <w:pPr>
        <w:numPr>
          <w:ilvl w:val="0"/>
          <w:numId w:val="52"/>
        </w:numPr>
        <w:rPr>
          <w:lang w:val="en-AU"/>
        </w:rPr>
      </w:pPr>
      <w:r w:rsidRPr="00A10515">
        <w:rPr>
          <w:b/>
          <w:bCs/>
          <w:lang w:val="en-AU"/>
        </w:rPr>
        <w:t>Control:</w:t>
      </w:r>
      <w:r w:rsidRPr="00A10515">
        <w:rPr>
          <w:lang w:val="en-AU"/>
        </w:rPr>
        <w:t xml:space="preserve"> High if practiced.</w:t>
      </w:r>
    </w:p>
    <w:p w14:paraId="6386E6E1" w14:textId="77777777" w:rsidR="00A10515" w:rsidRPr="00A10515" w:rsidRDefault="00A10515" w:rsidP="00A10515">
      <w:pPr>
        <w:numPr>
          <w:ilvl w:val="0"/>
          <w:numId w:val="52"/>
        </w:numPr>
        <w:rPr>
          <w:lang w:val="en-AU"/>
        </w:rPr>
      </w:pPr>
      <w:r w:rsidRPr="00A10515">
        <w:rPr>
          <w:b/>
          <w:bCs/>
          <w:lang w:val="en-AU"/>
        </w:rPr>
        <w:t>Use:</w:t>
      </w:r>
      <w:r w:rsidRPr="00A10515">
        <w:rPr>
          <w:lang w:val="en-AU"/>
        </w:rPr>
        <w:t xml:space="preserve"> Change of pace one-off; resets hitter timing.</w:t>
      </w:r>
    </w:p>
    <w:p w14:paraId="495440B2" w14:textId="77777777" w:rsidR="00A10515" w:rsidRPr="00A10515" w:rsidRDefault="00A10515" w:rsidP="00A10515">
      <w:pPr>
        <w:numPr>
          <w:ilvl w:val="0"/>
          <w:numId w:val="52"/>
        </w:numPr>
        <w:rPr>
          <w:lang w:val="en-AU"/>
        </w:rPr>
      </w:pPr>
      <w:r w:rsidRPr="00A10515">
        <w:rPr>
          <w:b/>
          <w:bCs/>
          <w:lang w:val="en-AU"/>
        </w:rPr>
        <w:t>Archetype:</w:t>
      </w:r>
      <w:r w:rsidRPr="00A10515">
        <w:rPr>
          <w:lang w:val="en-AU"/>
        </w:rPr>
        <w:t xml:space="preserve"> Showmen.</w:t>
      </w:r>
    </w:p>
    <w:p w14:paraId="4042C947" w14:textId="77777777" w:rsidR="00A10515" w:rsidRPr="00A10515" w:rsidRDefault="00A10515" w:rsidP="00A10515">
      <w:pPr>
        <w:numPr>
          <w:ilvl w:val="0"/>
          <w:numId w:val="52"/>
        </w:numPr>
        <w:rPr>
          <w:lang w:val="en-AU"/>
        </w:rPr>
      </w:pPr>
      <w:r w:rsidRPr="00A10515">
        <w:rPr>
          <w:b/>
          <w:bCs/>
          <w:lang w:val="en-AU"/>
        </w:rPr>
        <w:t>OOTP Impact:</w:t>
      </w:r>
      <w:r w:rsidRPr="00A10515">
        <w:rPr>
          <w:lang w:val="en-AU"/>
        </w:rPr>
        <w:t xml:space="preserve"> Cosmetic; adds </w:t>
      </w:r>
      <w:proofErr w:type="spellStart"/>
      <w:r w:rsidRPr="00A10515">
        <w:rPr>
          <w:lang w:val="en-AU"/>
        </w:rPr>
        <w:t>flavor</w:t>
      </w:r>
      <w:proofErr w:type="spellEnd"/>
      <w:r w:rsidRPr="00A10515">
        <w:rPr>
          <w:lang w:val="en-AU"/>
        </w:rPr>
        <w:t>, not ratings weight.</w:t>
      </w:r>
    </w:p>
    <w:p w14:paraId="5D306FC0" w14:textId="77777777" w:rsidR="00A10515" w:rsidRPr="00A10515" w:rsidRDefault="00A10515" w:rsidP="00A10515">
      <w:pPr>
        <w:rPr>
          <w:lang w:val="en-AU"/>
        </w:rPr>
      </w:pPr>
      <w:r w:rsidRPr="00A10515">
        <w:rPr>
          <w:lang w:val="en-AU"/>
        </w:rPr>
        <w:pict w14:anchorId="4C065758">
          <v:rect id="_x0000_i1805" style="width:0;height:1.5pt" o:hralign="center" o:hrstd="t" o:hr="t" fillcolor="#a0a0a0" stroked="f"/>
        </w:pict>
      </w:r>
    </w:p>
    <w:p w14:paraId="263BF31E" w14:textId="77777777" w:rsidR="00A10515" w:rsidRPr="00A10515" w:rsidRDefault="00A10515" w:rsidP="00A10515">
      <w:pPr>
        <w:rPr>
          <w:b/>
          <w:bCs/>
          <w:lang w:val="en-AU"/>
        </w:rPr>
      </w:pPr>
      <w:r w:rsidRPr="00A10515">
        <w:rPr>
          <w:rFonts w:ascii="Segoe UI Emoji" w:hAnsi="Segoe UI Emoji" w:cs="Segoe UI Emoji"/>
          <w:b/>
          <w:bCs/>
          <w:lang w:val="en-AU"/>
        </w:rPr>
        <w:t>🧠</w:t>
      </w:r>
      <w:r w:rsidRPr="00A10515">
        <w:rPr>
          <w:b/>
          <w:bCs/>
          <w:lang w:val="en-AU"/>
        </w:rPr>
        <w:t xml:space="preserve"> 5. Statistical Fingerprints by Pitch Category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4"/>
        <w:gridCol w:w="1447"/>
        <w:gridCol w:w="1975"/>
        <w:gridCol w:w="1679"/>
        <w:gridCol w:w="2065"/>
      </w:tblGrid>
      <w:tr w:rsidR="00A10515" w:rsidRPr="00A10515" w14:paraId="56CCAA12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4EA7B9F" w14:textId="77777777" w:rsidR="00A10515" w:rsidRPr="00A10515" w:rsidRDefault="00A10515" w:rsidP="00A10515">
            <w:pPr>
              <w:rPr>
                <w:b/>
                <w:bCs/>
                <w:lang w:val="en-AU"/>
              </w:rPr>
            </w:pPr>
            <w:r w:rsidRPr="00A10515">
              <w:rPr>
                <w:b/>
                <w:bCs/>
                <w:lang w:val="en-AU"/>
              </w:rPr>
              <w:t>Pitch Family</w:t>
            </w:r>
          </w:p>
        </w:tc>
        <w:tc>
          <w:tcPr>
            <w:tcW w:w="0" w:type="auto"/>
            <w:vAlign w:val="center"/>
            <w:hideMark/>
          </w:tcPr>
          <w:p w14:paraId="129565AC" w14:textId="77777777" w:rsidR="00A10515" w:rsidRPr="00A10515" w:rsidRDefault="00A10515" w:rsidP="00A10515">
            <w:pPr>
              <w:rPr>
                <w:b/>
                <w:bCs/>
                <w:lang w:val="en-AU"/>
              </w:rPr>
            </w:pPr>
            <w:r w:rsidRPr="00A10515">
              <w:rPr>
                <w:b/>
                <w:bCs/>
                <w:lang w:val="en-AU"/>
              </w:rPr>
              <w:t>Stuff Influence</w:t>
            </w:r>
          </w:p>
        </w:tc>
        <w:tc>
          <w:tcPr>
            <w:tcW w:w="0" w:type="auto"/>
            <w:vAlign w:val="center"/>
            <w:hideMark/>
          </w:tcPr>
          <w:p w14:paraId="086A21F9" w14:textId="77777777" w:rsidR="00A10515" w:rsidRPr="00A10515" w:rsidRDefault="00A10515" w:rsidP="00A10515">
            <w:pPr>
              <w:rPr>
                <w:b/>
                <w:bCs/>
                <w:lang w:val="en-AU"/>
              </w:rPr>
            </w:pPr>
            <w:r w:rsidRPr="00A10515">
              <w:rPr>
                <w:b/>
                <w:bCs/>
                <w:lang w:val="en-AU"/>
              </w:rPr>
              <w:t>Movement Influence</w:t>
            </w:r>
          </w:p>
        </w:tc>
        <w:tc>
          <w:tcPr>
            <w:tcW w:w="0" w:type="auto"/>
            <w:vAlign w:val="center"/>
            <w:hideMark/>
          </w:tcPr>
          <w:p w14:paraId="6AA6008E" w14:textId="77777777" w:rsidR="00A10515" w:rsidRPr="00A10515" w:rsidRDefault="00A10515" w:rsidP="00A10515">
            <w:pPr>
              <w:rPr>
                <w:b/>
                <w:bCs/>
                <w:lang w:val="en-AU"/>
              </w:rPr>
            </w:pPr>
            <w:r w:rsidRPr="00A10515">
              <w:rPr>
                <w:b/>
                <w:bCs/>
                <w:lang w:val="en-AU"/>
              </w:rPr>
              <w:t>Control Difficulty</w:t>
            </w:r>
          </w:p>
        </w:tc>
        <w:tc>
          <w:tcPr>
            <w:tcW w:w="0" w:type="auto"/>
            <w:vAlign w:val="center"/>
            <w:hideMark/>
          </w:tcPr>
          <w:p w14:paraId="7D704324" w14:textId="77777777" w:rsidR="00A10515" w:rsidRPr="00A10515" w:rsidRDefault="00A10515" w:rsidP="00A10515">
            <w:pPr>
              <w:rPr>
                <w:b/>
                <w:bCs/>
                <w:lang w:val="en-AU"/>
              </w:rPr>
            </w:pPr>
            <w:r w:rsidRPr="00A10515">
              <w:rPr>
                <w:b/>
                <w:bCs/>
                <w:lang w:val="en-AU"/>
              </w:rPr>
              <w:t>Typical Stat Impact</w:t>
            </w:r>
          </w:p>
        </w:tc>
      </w:tr>
      <w:tr w:rsidR="00A10515" w:rsidRPr="00A10515" w14:paraId="5B8185D1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A56742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Hard Fastballs</w:t>
            </w:r>
          </w:p>
        </w:tc>
        <w:tc>
          <w:tcPr>
            <w:tcW w:w="0" w:type="auto"/>
            <w:vAlign w:val="center"/>
            <w:hideMark/>
          </w:tcPr>
          <w:p w14:paraId="587705F9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+++</w:t>
            </w:r>
          </w:p>
        </w:tc>
        <w:tc>
          <w:tcPr>
            <w:tcW w:w="0" w:type="auto"/>
            <w:vAlign w:val="center"/>
            <w:hideMark/>
          </w:tcPr>
          <w:p w14:paraId="692D07BB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+</w:t>
            </w:r>
          </w:p>
        </w:tc>
        <w:tc>
          <w:tcPr>
            <w:tcW w:w="0" w:type="auto"/>
            <w:vAlign w:val="center"/>
            <w:hideMark/>
          </w:tcPr>
          <w:p w14:paraId="7F8E8ECF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+</w:t>
            </w:r>
          </w:p>
        </w:tc>
        <w:tc>
          <w:tcPr>
            <w:tcW w:w="0" w:type="auto"/>
            <w:vAlign w:val="center"/>
            <w:hideMark/>
          </w:tcPr>
          <w:p w14:paraId="1B09A166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K/9↑ HR/9 neutral</w:t>
            </w:r>
          </w:p>
        </w:tc>
      </w:tr>
      <w:tr w:rsidR="00A10515" w:rsidRPr="00A10515" w14:paraId="2B2C5FBB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2F792DF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Sinkers / 2-Seam</w:t>
            </w:r>
          </w:p>
        </w:tc>
        <w:tc>
          <w:tcPr>
            <w:tcW w:w="0" w:type="auto"/>
            <w:vAlign w:val="center"/>
            <w:hideMark/>
          </w:tcPr>
          <w:p w14:paraId="3ECA36B9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+</w:t>
            </w:r>
          </w:p>
        </w:tc>
        <w:tc>
          <w:tcPr>
            <w:tcW w:w="0" w:type="auto"/>
            <w:vAlign w:val="center"/>
            <w:hideMark/>
          </w:tcPr>
          <w:p w14:paraId="6EA23C82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+++</w:t>
            </w:r>
          </w:p>
        </w:tc>
        <w:tc>
          <w:tcPr>
            <w:tcW w:w="0" w:type="auto"/>
            <w:vAlign w:val="center"/>
            <w:hideMark/>
          </w:tcPr>
          <w:p w14:paraId="60F8373E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++</w:t>
            </w:r>
          </w:p>
        </w:tc>
        <w:tc>
          <w:tcPr>
            <w:tcW w:w="0" w:type="auto"/>
            <w:vAlign w:val="center"/>
            <w:hideMark/>
          </w:tcPr>
          <w:p w14:paraId="2D6C34A5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HR/9↓↓ GB%↑↑</w:t>
            </w:r>
          </w:p>
        </w:tc>
      </w:tr>
      <w:tr w:rsidR="00A10515" w:rsidRPr="00A10515" w14:paraId="4A604932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614ED7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Cutters</w:t>
            </w:r>
          </w:p>
        </w:tc>
        <w:tc>
          <w:tcPr>
            <w:tcW w:w="0" w:type="auto"/>
            <w:vAlign w:val="center"/>
            <w:hideMark/>
          </w:tcPr>
          <w:p w14:paraId="101A7A01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++</w:t>
            </w:r>
          </w:p>
        </w:tc>
        <w:tc>
          <w:tcPr>
            <w:tcW w:w="0" w:type="auto"/>
            <w:vAlign w:val="center"/>
            <w:hideMark/>
          </w:tcPr>
          <w:p w14:paraId="62C7416B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++</w:t>
            </w:r>
          </w:p>
        </w:tc>
        <w:tc>
          <w:tcPr>
            <w:tcW w:w="0" w:type="auto"/>
            <w:vAlign w:val="center"/>
            <w:hideMark/>
          </w:tcPr>
          <w:p w14:paraId="11258389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+++</w:t>
            </w:r>
          </w:p>
        </w:tc>
        <w:tc>
          <w:tcPr>
            <w:tcW w:w="0" w:type="auto"/>
            <w:vAlign w:val="center"/>
            <w:hideMark/>
          </w:tcPr>
          <w:p w14:paraId="6733D431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BABIP↓ HR/9↓</w:t>
            </w:r>
          </w:p>
        </w:tc>
      </w:tr>
      <w:tr w:rsidR="00A10515" w:rsidRPr="00A10515" w14:paraId="2BC20DFB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AE4E47E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Sliders</w:t>
            </w:r>
          </w:p>
        </w:tc>
        <w:tc>
          <w:tcPr>
            <w:tcW w:w="0" w:type="auto"/>
            <w:vAlign w:val="center"/>
            <w:hideMark/>
          </w:tcPr>
          <w:p w14:paraId="6A1EB41A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+++</w:t>
            </w:r>
          </w:p>
        </w:tc>
        <w:tc>
          <w:tcPr>
            <w:tcW w:w="0" w:type="auto"/>
            <w:vAlign w:val="center"/>
            <w:hideMark/>
          </w:tcPr>
          <w:p w14:paraId="36F02CE0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++</w:t>
            </w:r>
          </w:p>
        </w:tc>
        <w:tc>
          <w:tcPr>
            <w:tcW w:w="0" w:type="auto"/>
            <w:vAlign w:val="center"/>
            <w:hideMark/>
          </w:tcPr>
          <w:p w14:paraId="36F668A3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++</w:t>
            </w:r>
          </w:p>
        </w:tc>
        <w:tc>
          <w:tcPr>
            <w:tcW w:w="0" w:type="auto"/>
            <w:vAlign w:val="center"/>
            <w:hideMark/>
          </w:tcPr>
          <w:p w14:paraId="26191832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K/9↑↑ BABIP variance↑</w:t>
            </w:r>
          </w:p>
        </w:tc>
      </w:tr>
      <w:tr w:rsidR="00A10515" w:rsidRPr="00A10515" w14:paraId="401C242C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9F2B87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lastRenderedPageBreak/>
              <w:t>Curves</w:t>
            </w:r>
          </w:p>
        </w:tc>
        <w:tc>
          <w:tcPr>
            <w:tcW w:w="0" w:type="auto"/>
            <w:vAlign w:val="center"/>
            <w:hideMark/>
          </w:tcPr>
          <w:p w14:paraId="4B55AF9C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++</w:t>
            </w:r>
          </w:p>
        </w:tc>
        <w:tc>
          <w:tcPr>
            <w:tcW w:w="0" w:type="auto"/>
            <w:vAlign w:val="center"/>
            <w:hideMark/>
          </w:tcPr>
          <w:p w14:paraId="313EDE25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+++</w:t>
            </w:r>
          </w:p>
        </w:tc>
        <w:tc>
          <w:tcPr>
            <w:tcW w:w="0" w:type="auto"/>
            <w:vAlign w:val="center"/>
            <w:hideMark/>
          </w:tcPr>
          <w:p w14:paraId="53DD0F8D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++</w:t>
            </w:r>
          </w:p>
        </w:tc>
        <w:tc>
          <w:tcPr>
            <w:tcW w:w="0" w:type="auto"/>
            <w:vAlign w:val="center"/>
            <w:hideMark/>
          </w:tcPr>
          <w:p w14:paraId="62AA7374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GB%↑ HR/9↓</w:t>
            </w:r>
          </w:p>
        </w:tc>
      </w:tr>
      <w:tr w:rsidR="00A10515" w:rsidRPr="00A10515" w14:paraId="3E4AC72F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2A48F91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Change / Split</w:t>
            </w:r>
          </w:p>
        </w:tc>
        <w:tc>
          <w:tcPr>
            <w:tcW w:w="0" w:type="auto"/>
            <w:vAlign w:val="center"/>
            <w:hideMark/>
          </w:tcPr>
          <w:p w14:paraId="4E247083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++</w:t>
            </w:r>
          </w:p>
        </w:tc>
        <w:tc>
          <w:tcPr>
            <w:tcW w:w="0" w:type="auto"/>
            <w:vAlign w:val="center"/>
            <w:hideMark/>
          </w:tcPr>
          <w:p w14:paraId="66FD2C53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+++</w:t>
            </w:r>
          </w:p>
        </w:tc>
        <w:tc>
          <w:tcPr>
            <w:tcW w:w="0" w:type="auto"/>
            <w:vAlign w:val="center"/>
            <w:hideMark/>
          </w:tcPr>
          <w:p w14:paraId="199A6B15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++</w:t>
            </w:r>
          </w:p>
        </w:tc>
        <w:tc>
          <w:tcPr>
            <w:tcW w:w="0" w:type="auto"/>
            <w:vAlign w:val="center"/>
            <w:hideMark/>
          </w:tcPr>
          <w:p w14:paraId="540AD2EE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K/9↑ BABIP↓</w:t>
            </w:r>
          </w:p>
        </w:tc>
      </w:tr>
      <w:tr w:rsidR="00A10515" w:rsidRPr="00A10515" w14:paraId="5456B8DA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C81DEE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Fork / Screw</w:t>
            </w:r>
          </w:p>
        </w:tc>
        <w:tc>
          <w:tcPr>
            <w:tcW w:w="0" w:type="auto"/>
            <w:vAlign w:val="center"/>
            <w:hideMark/>
          </w:tcPr>
          <w:p w14:paraId="793114B7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+</w:t>
            </w:r>
          </w:p>
        </w:tc>
        <w:tc>
          <w:tcPr>
            <w:tcW w:w="0" w:type="auto"/>
            <w:vAlign w:val="center"/>
            <w:hideMark/>
          </w:tcPr>
          <w:p w14:paraId="6AF4A7D7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++</w:t>
            </w:r>
          </w:p>
        </w:tc>
        <w:tc>
          <w:tcPr>
            <w:tcW w:w="0" w:type="auto"/>
            <w:vAlign w:val="center"/>
            <w:hideMark/>
          </w:tcPr>
          <w:p w14:paraId="46D7CA95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+</w:t>
            </w:r>
          </w:p>
        </w:tc>
        <w:tc>
          <w:tcPr>
            <w:tcW w:w="0" w:type="auto"/>
            <w:vAlign w:val="center"/>
            <w:hideMark/>
          </w:tcPr>
          <w:p w14:paraId="5F838A1F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GB%↑ Platoon balance</w:t>
            </w:r>
          </w:p>
        </w:tc>
      </w:tr>
      <w:tr w:rsidR="00A10515" w:rsidRPr="00A10515" w14:paraId="1E61D4C0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DFE6B20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Knuckle</w:t>
            </w:r>
          </w:p>
        </w:tc>
        <w:tc>
          <w:tcPr>
            <w:tcW w:w="0" w:type="auto"/>
            <w:vAlign w:val="center"/>
            <w:hideMark/>
          </w:tcPr>
          <w:p w14:paraId="44605BA1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variable</w:t>
            </w:r>
          </w:p>
        </w:tc>
        <w:tc>
          <w:tcPr>
            <w:tcW w:w="0" w:type="auto"/>
            <w:vAlign w:val="center"/>
            <w:hideMark/>
          </w:tcPr>
          <w:p w14:paraId="3FA80163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++++</w:t>
            </w:r>
          </w:p>
        </w:tc>
        <w:tc>
          <w:tcPr>
            <w:tcW w:w="0" w:type="auto"/>
            <w:vAlign w:val="center"/>
            <w:hideMark/>
          </w:tcPr>
          <w:p w14:paraId="2B49FAE6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–</w:t>
            </w:r>
          </w:p>
        </w:tc>
        <w:tc>
          <w:tcPr>
            <w:tcW w:w="0" w:type="auto"/>
            <w:vAlign w:val="center"/>
            <w:hideMark/>
          </w:tcPr>
          <w:p w14:paraId="502B0B6A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ERA volatility↑</w:t>
            </w:r>
          </w:p>
        </w:tc>
      </w:tr>
    </w:tbl>
    <w:p w14:paraId="2A2B8B2A" w14:textId="77777777" w:rsidR="00A10515" w:rsidRPr="00A10515" w:rsidRDefault="00A10515" w:rsidP="00A10515">
      <w:pPr>
        <w:rPr>
          <w:lang w:val="en-AU"/>
        </w:rPr>
      </w:pPr>
      <w:r w:rsidRPr="00A10515">
        <w:rPr>
          <w:lang w:val="en-AU"/>
        </w:rPr>
        <w:pict w14:anchorId="2A519F7D">
          <v:rect id="_x0000_i1806" style="width:0;height:1.5pt" o:hralign="center" o:hrstd="t" o:hr="t" fillcolor="#a0a0a0" stroked="f"/>
        </w:pict>
      </w:r>
    </w:p>
    <w:p w14:paraId="638693B0" w14:textId="77777777" w:rsidR="00A10515" w:rsidRPr="00A10515" w:rsidRDefault="00A10515" w:rsidP="00A10515">
      <w:pPr>
        <w:rPr>
          <w:b/>
          <w:bCs/>
          <w:lang w:val="en-AU"/>
        </w:rPr>
      </w:pPr>
      <w:r w:rsidRPr="00A10515">
        <w:rPr>
          <w:rFonts w:ascii="Segoe UI Emoji" w:hAnsi="Segoe UI Emoji" w:cs="Segoe UI Emoji"/>
          <w:b/>
          <w:bCs/>
          <w:lang w:val="en-AU"/>
        </w:rPr>
        <w:t>🧭</w:t>
      </w:r>
      <w:r w:rsidRPr="00A10515">
        <w:rPr>
          <w:b/>
          <w:bCs/>
          <w:lang w:val="en-AU"/>
        </w:rPr>
        <w:t xml:space="preserve"> 6. Choosing Pitches for Archetypes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25"/>
        <w:gridCol w:w="2233"/>
        <w:gridCol w:w="1579"/>
      </w:tblGrid>
      <w:tr w:rsidR="00A10515" w:rsidRPr="00A10515" w14:paraId="494E185F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CDCA114" w14:textId="77777777" w:rsidR="00A10515" w:rsidRPr="00A10515" w:rsidRDefault="00A10515" w:rsidP="00A10515">
            <w:pPr>
              <w:rPr>
                <w:b/>
                <w:bCs/>
                <w:lang w:val="en-AU"/>
              </w:rPr>
            </w:pPr>
            <w:r w:rsidRPr="00A10515">
              <w:rPr>
                <w:b/>
                <w:bCs/>
                <w:lang w:val="en-AU"/>
              </w:rPr>
              <w:t>Archetype</w:t>
            </w:r>
          </w:p>
        </w:tc>
        <w:tc>
          <w:tcPr>
            <w:tcW w:w="0" w:type="auto"/>
            <w:vAlign w:val="center"/>
            <w:hideMark/>
          </w:tcPr>
          <w:p w14:paraId="771C4372" w14:textId="77777777" w:rsidR="00A10515" w:rsidRPr="00A10515" w:rsidRDefault="00A10515" w:rsidP="00A10515">
            <w:pPr>
              <w:rPr>
                <w:b/>
                <w:bCs/>
                <w:lang w:val="en-AU"/>
              </w:rPr>
            </w:pPr>
            <w:r w:rsidRPr="00A10515">
              <w:rPr>
                <w:b/>
                <w:bCs/>
                <w:lang w:val="en-AU"/>
              </w:rPr>
              <w:t>Core Pitches</w:t>
            </w:r>
          </w:p>
        </w:tc>
        <w:tc>
          <w:tcPr>
            <w:tcW w:w="0" w:type="auto"/>
            <w:vAlign w:val="center"/>
            <w:hideMark/>
          </w:tcPr>
          <w:p w14:paraId="12545BB0" w14:textId="77777777" w:rsidR="00A10515" w:rsidRPr="00A10515" w:rsidRDefault="00A10515" w:rsidP="00A10515">
            <w:pPr>
              <w:rPr>
                <w:b/>
                <w:bCs/>
                <w:lang w:val="en-AU"/>
              </w:rPr>
            </w:pPr>
            <w:r w:rsidRPr="00A10515">
              <w:rPr>
                <w:b/>
                <w:bCs/>
                <w:lang w:val="en-AU"/>
              </w:rPr>
              <w:t>Supplementals</w:t>
            </w:r>
          </w:p>
        </w:tc>
      </w:tr>
      <w:tr w:rsidR="00A10515" w:rsidRPr="00A10515" w14:paraId="630651CA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409DF82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Power Ace</w:t>
            </w:r>
          </w:p>
        </w:tc>
        <w:tc>
          <w:tcPr>
            <w:tcW w:w="0" w:type="auto"/>
            <w:vAlign w:val="center"/>
            <w:hideMark/>
          </w:tcPr>
          <w:p w14:paraId="19D066C1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4-Seam, Slider, Change</w:t>
            </w:r>
          </w:p>
        </w:tc>
        <w:tc>
          <w:tcPr>
            <w:tcW w:w="0" w:type="auto"/>
            <w:vAlign w:val="center"/>
            <w:hideMark/>
          </w:tcPr>
          <w:p w14:paraId="6B02BC7F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 xml:space="preserve">Curve or </w:t>
            </w:r>
            <w:proofErr w:type="gramStart"/>
            <w:r w:rsidRPr="00A10515">
              <w:rPr>
                <w:lang w:val="en-AU"/>
              </w:rPr>
              <w:t>Split</w:t>
            </w:r>
            <w:proofErr w:type="gramEnd"/>
          </w:p>
        </w:tc>
      </w:tr>
      <w:tr w:rsidR="00A10515" w:rsidRPr="00A10515" w14:paraId="04BDE063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7CA3C1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Grounder Specialist</w:t>
            </w:r>
          </w:p>
        </w:tc>
        <w:tc>
          <w:tcPr>
            <w:tcW w:w="0" w:type="auto"/>
            <w:vAlign w:val="center"/>
            <w:hideMark/>
          </w:tcPr>
          <w:p w14:paraId="3CA2CFC5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Sinker, Change, Slider</w:t>
            </w:r>
          </w:p>
        </w:tc>
        <w:tc>
          <w:tcPr>
            <w:tcW w:w="0" w:type="auto"/>
            <w:vAlign w:val="center"/>
            <w:hideMark/>
          </w:tcPr>
          <w:p w14:paraId="4D099C4C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Cutter or Fork</w:t>
            </w:r>
          </w:p>
        </w:tc>
      </w:tr>
      <w:tr w:rsidR="00A10515" w:rsidRPr="00A10515" w14:paraId="76275EEF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55E21A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Command Artist</w:t>
            </w:r>
          </w:p>
        </w:tc>
        <w:tc>
          <w:tcPr>
            <w:tcW w:w="0" w:type="auto"/>
            <w:vAlign w:val="center"/>
            <w:hideMark/>
          </w:tcPr>
          <w:p w14:paraId="10CFB266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2-Seam, Curve, Change</w:t>
            </w:r>
          </w:p>
        </w:tc>
        <w:tc>
          <w:tcPr>
            <w:tcW w:w="0" w:type="auto"/>
            <w:vAlign w:val="center"/>
            <w:hideMark/>
          </w:tcPr>
          <w:p w14:paraId="0AFBBA51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Cutter</w:t>
            </w:r>
          </w:p>
        </w:tc>
      </w:tr>
      <w:tr w:rsidR="00A10515" w:rsidRPr="00A10515" w14:paraId="26CC6A1B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F71E8CA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Fireman</w:t>
            </w:r>
          </w:p>
        </w:tc>
        <w:tc>
          <w:tcPr>
            <w:tcW w:w="0" w:type="auto"/>
            <w:vAlign w:val="center"/>
            <w:hideMark/>
          </w:tcPr>
          <w:p w14:paraId="2FFC71DD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4-Seam, Splitter, Slider</w:t>
            </w:r>
          </w:p>
        </w:tc>
        <w:tc>
          <w:tcPr>
            <w:tcW w:w="0" w:type="auto"/>
            <w:vAlign w:val="center"/>
            <w:hideMark/>
          </w:tcPr>
          <w:p w14:paraId="02A8F505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Cutter</w:t>
            </w:r>
          </w:p>
        </w:tc>
      </w:tr>
      <w:tr w:rsidR="00A10515" w:rsidRPr="00A10515" w14:paraId="7FE7FF2D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B0F4483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Knuckle Specialist</w:t>
            </w:r>
          </w:p>
        </w:tc>
        <w:tc>
          <w:tcPr>
            <w:tcW w:w="0" w:type="auto"/>
            <w:vAlign w:val="center"/>
            <w:hideMark/>
          </w:tcPr>
          <w:p w14:paraId="63C410A2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Knuckler, Curve</w:t>
            </w:r>
          </w:p>
        </w:tc>
        <w:tc>
          <w:tcPr>
            <w:tcW w:w="0" w:type="auto"/>
            <w:vAlign w:val="center"/>
            <w:hideMark/>
          </w:tcPr>
          <w:p w14:paraId="73BEF5C8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None</w:t>
            </w:r>
          </w:p>
        </w:tc>
      </w:tr>
      <w:tr w:rsidR="00A10515" w:rsidRPr="00A10515" w14:paraId="7739ABCD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355591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Modern Hybrid</w:t>
            </w:r>
          </w:p>
        </w:tc>
        <w:tc>
          <w:tcPr>
            <w:tcW w:w="0" w:type="auto"/>
            <w:vAlign w:val="center"/>
            <w:hideMark/>
          </w:tcPr>
          <w:p w14:paraId="532044A9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4-Seam, Cutter, Change</w:t>
            </w:r>
          </w:p>
        </w:tc>
        <w:tc>
          <w:tcPr>
            <w:tcW w:w="0" w:type="auto"/>
            <w:vAlign w:val="center"/>
            <w:hideMark/>
          </w:tcPr>
          <w:p w14:paraId="17F6EEF3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Slider</w:t>
            </w:r>
          </w:p>
        </w:tc>
      </w:tr>
    </w:tbl>
    <w:p w14:paraId="7A80DB45" w14:textId="77777777" w:rsidR="00A10515" w:rsidRPr="00A10515" w:rsidRDefault="00A10515" w:rsidP="00A10515">
      <w:pPr>
        <w:rPr>
          <w:lang w:val="en-AU"/>
        </w:rPr>
      </w:pPr>
      <w:r w:rsidRPr="00A10515">
        <w:rPr>
          <w:lang w:val="en-AU"/>
        </w:rPr>
        <w:pict w14:anchorId="1860540E">
          <v:rect id="_x0000_i1807" style="width:0;height:1.5pt" o:hralign="center" o:hrstd="t" o:hr="t" fillcolor="#a0a0a0" stroked="f"/>
        </w:pict>
      </w:r>
    </w:p>
    <w:p w14:paraId="3C68D363" w14:textId="77777777" w:rsidR="00A10515" w:rsidRPr="00A10515" w:rsidRDefault="00A10515" w:rsidP="00A10515">
      <w:pPr>
        <w:rPr>
          <w:b/>
          <w:bCs/>
          <w:lang w:val="en-AU"/>
        </w:rPr>
      </w:pPr>
      <w:r w:rsidRPr="00A10515">
        <w:rPr>
          <w:rFonts w:ascii="Segoe UI Emoji" w:hAnsi="Segoe UI Emoji" w:cs="Segoe UI Emoji"/>
          <w:b/>
          <w:bCs/>
          <w:lang w:val="en-AU"/>
        </w:rPr>
        <w:t>🧩</w:t>
      </w:r>
      <w:r w:rsidRPr="00A10515">
        <w:rPr>
          <w:b/>
          <w:bCs/>
          <w:lang w:val="en-AU"/>
        </w:rPr>
        <w:t xml:space="preserve"> 7. How OOTP Reads Repertoire Synergy</w:t>
      </w:r>
    </w:p>
    <w:p w14:paraId="1C825768" w14:textId="77777777" w:rsidR="00A10515" w:rsidRPr="00A10515" w:rsidRDefault="00A10515" w:rsidP="00A10515">
      <w:pPr>
        <w:numPr>
          <w:ilvl w:val="0"/>
          <w:numId w:val="53"/>
        </w:numPr>
        <w:rPr>
          <w:lang w:val="en-AU"/>
        </w:rPr>
      </w:pPr>
      <w:r w:rsidRPr="00A10515">
        <w:rPr>
          <w:b/>
          <w:bCs/>
          <w:lang w:val="en-AU"/>
        </w:rPr>
        <w:t>Diversity Bonus:</w:t>
      </w:r>
      <w:r w:rsidRPr="00A10515">
        <w:rPr>
          <w:lang w:val="en-AU"/>
        </w:rPr>
        <w:t xml:space="preserve"> Distinct planes = effective Stuff bump.</w:t>
      </w:r>
    </w:p>
    <w:p w14:paraId="4F5FED79" w14:textId="77777777" w:rsidR="00A10515" w:rsidRPr="00A10515" w:rsidRDefault="00A10515" w:rsidP="00A10515">
      <w:pPr>
        <w:numPr>
          <w:ilvl w:val="0"/>
          <w:numId w:val="53"/>
        </w:numPr>
        <w:rPr>
          <w:lang w:val="en-AU"/>
        </w:rPr>
      </w:pPr>
      <w:r w:rsidRPr="00A10515">
        <w:rPr>
          <w:b/>
          <w:bCs/>
          <w:lang w:val="en-AU"/>
        </w:rPr>
        <w:t>Overlap Penalty:</w:t>
      </w:r>
      <w:r w:rsidRPr="00A10515">
        <w:rPr>
          <w:lang w:val="en-AU"/>
        </w:rPr>
        <w:t xml:space="preserve"> Same axis (Slider + Cutter) = Stuff reduction.</w:t>
      </w:r>
    </w:p>
    <w:p w14:paraId="2E2619BE" w14:textId="77777777" w:rsidR="00A10515" w:rsidRPr="00A10515" w:rsidRDefault="00A10515" w:rsidP="00A10515">
      <w:pPr>
        <w:numPr>
          <w:ilvl w:val="0"/>
          <w:numId w:val="53"/>
        </w:numPr>
        <w:rPr>
          <w:lang w:val="en-AU"/>
        </w:rPr>
      </w:pPr>
      <w:r w:rsidRPr="00A10515">
        <w:rPr>
          <w:b/>
          <w:bCs/>
          <w:lang w:val="en-AU"/>
        </w:rPr>
        <w:t>Confidence Scaling:</w:t>
      </w:r>
      <w:r w:rsidRPr="00A10515">
        <w:rPr>
          <w:lang w:val="en-AU"/>
        </w:rPr>
        <w:t xml:space="preserve"> High Control + few pitches = in-zone reliability.</w:t>
      </w:r>
    </w:p>
    <w:p w14:paraId="06B65F40" w14:textId="77777777" w:rsidR="00A10515" w:rsidRPr="00A10515" w:rsidRDefault="00A10515" w:rsidP="00A10515">
      <w:pPr>
        <w:numPr>
          <w:ilvl w:val="0"/>
          <w:numId w:val="53"/>
        </w:numPr>
        <w:rPr>
          <w:lang w:val="en-AU"/>
        </w:rPr>
      </w:pPr>
      <w:r w:rsidRPr="00A10515">
        <w:rPr>
          <w:b/>
          <w:bCs/>
          <w:lang w:val="en-AU"/>
        </w:rPr>
        <w:t>Fatigue Cost:</w:t>
      </w:r>
      <w:r w:rsidRPr="00A10515">
        <w:rPr>
          <w:lang w:val="en-AU"/>
        </w:rPr>
        <w:t xml:space="preserve"> More pitches = more stamina drain.</w:t>
      </w:r>
    </w:p>
    <w:p w14:paraId="1D70C9D5" w14:textId="77777777" w:rsidR="00A10515" w:rsidRPr="00A10515" w:rsidRDefault="00A10515" w:rsidP="00A10515">
      <w:pPr>
        <w:numPr>
          <w:ilvl w:val="0"/>
          <w:numId w:val="53"/>
        </w:numPr>
        <w:rPr>
          <w:lang w:val="en-AU"/>
        </w:rPr>
      </w:pPr>
      <w:r w:rsidRPr="00A10515">
        <w:rPr>
          <w:b/>
          <w:bCs/>
          <w:lang w:val="en-AU"/>
        </w:rPr>
        <w:t>Matchup Logic:</w:t>
      </w:r>
      <w:r w:rsidRPr="00A10515">
        <w:rPr>
          <w:lang w:val="en-AU"/>
        </w:rPr>
        <w:t xml:space="preserve"> Engine weights handedness → Changeups and Screwballs shine vs opposite bats.</w:t>
      </w:r>
    </w:p>
    <w:p w14:paraId="0AFBB0F8" w14:textId="77777777" w:rsidR="00A10515" w:rsidRPr="00A10515" w:rsidRDefault="00A10515" w:rsidP="00A10515">
      <w:pPr>
        <w:rPr>
          <w:lang w:val="en-AU"/>
        </w:rPr>
      </w:pPr>
      <w:r w:rsidRPr="00A10515">
        <w:rPr>
          <w:lang w:val="en-AU"/>
        </w:rPr>
        <w:pict w14:anchorId="4285682A">
          <v:rect id="_x0000_i1808" style="width:0;height:1.5pt" o:hralign="center" o:hrstd="t" o:hr="t" fillcolor="#a0a0a0" stroked="f"/>
        </w:pict>
      </w:r>
    </w:p>
    <w:p w14:paraId="74C0E398" w14:textId="77777777" w:rsidR="00A10515" w:rsidRPr="00A10515" w:rsidRDefault="00A10515" w:rsidP="00A10515">
      <w:pPr>
        <w:rPr>
          <w:b/>
          <w:bCs/>
          <w:lang w:val="en-AU"/>
        </w:rPr>
      </w:pPr>
      <w:r w:rsidRPr="00A10515">
        <w:rPr>
          <w:rFonts w:ascii="Segoe UI Emoji" w:hAnsi="Segoe UI Emoji" w:cs="Segoe UI Emoji"/>
          <w:b/>
          <w:bCs/>
          <w:lang w:val="en-AU"/>
        </w:rPr>
        <w:lastRenderedPageBreak/>
        <w:t>🧱</w:t>
      </w:r>
      <w:r w:rsidRPr="00A10515">
        <w:rPr>
          <w:b/>
          <w:bCs/>
          <w:lang w:val="en-AU"/>
        </w:rPr>
        <w:t xml:space="preserve"> 8. Teaching Notes</w:t>
      </w:r>
    </w:p>
    <w:p w14:paraId="26E845B1" w14:textId="77777777" w:rsidR="00A10515" w:rsidRPr="00A10515" w:rsidRDefault="00A10515" w:rsidP="00A10515">
      <w:pPr>
        <w:numPr>
          <w:ilvl w:val="0"/>
          <w:numId w:val="54"/>
        </w:numPr>
        <w:rPr>
          <w:lang w:val="en-AU"/>
        </w:rPr>
      </w:pPr>
      <w:r w:rsidRPr="00A10515">
        <w:rPr>
          <w:b/>
          <w:bCs/>
          <w:lang w:val="en-AU"/>
        </w:rPr>
        <w:t>Young arms:</w:t>
      </w:r>
      <w:r w:rsidRPr="00A10515">
        <w:rPr>
          <w:lang w:val="en-AU"/>
        </w:rPr>
        <w:t xml:space="preserve"> learn velocity-based pitches first (Fastball, Slider).</w:t>
      </w:r>
    </w:p>
    <w:p w14:paraId="37C65A5D" w14:textId="77777777" w:rsidR="00A10515" w:rsidRPr="00A10515" w:rsidRDefault="00A10515" w:rsidP="00A10515">
      <w:pPr>
        <w:numPr>
          <w:ilvl w:val="0"/>
          <w:numId w:val="54"/>
        </w:numPr>
        <w:rPr>
          <w:lang w:val="en-AU"/>
        </w:rPr>
      </w:pPr>
      <w:r w:rsidRPr="00A10515">
        <w:rPr>
          <w:b/>
          <w:bCs/>
          <w:lang w:val="en-AU"/>
        </w:rPr>
        <w:t>Mid-career:</w:t>
      </w:r>
      <w:r w:rsidRPr="00A10515">
        <w:rPr>
          <w:lang w:val="en-AU"/>
        </w:rPr>
        <w:t xml:space="preserve"> add Movement pitches (Change, Sinker).</w:t>
      </w:r>
    </w:p>
    <w:p w14:paraId="4F856B10" w14:textId="77777777" w:rsidR="00A10515" w:rsidRPr="00A10515" w:rsidRDefault="00A10515" w:rsidP="00A10515">
      <w:pPr>
        <w:numPr>
          <w:ilvl w:val="0"/>
          <w:numId w:val="54"/>
        </w:numPr>
        <w:rPr>
          <w:lang w:val="en-AU"/>
        </w:rPr>
      </w:pPr>
      <w:r w:rsidRPr="00A10515">
        <w:rPr>
          <w:b/>
          <w:bCs/>
          <w:lang w:val="en-AU"/>
        </w:rPr>
        <w:t>Late-career:</w:t>
      </w:r>
      <w:r w:rsidRPr="00A10515">
        <w:rPr>
          <w:lang w:val="en-AU"/>
        </w:rPr>
        <w:t xml:space="preserve"> shift toward Control-friendly (Cutter, Palm).</w:t>
      </w:r>
    </w:p>
    <w:p w14:paraId="4C693761" w14:textId="77777777" w:rsidR="00A10515" w:rsidRPr="00A10515" w:rsidRDefault="00A10515" w:rsidP="00A10515">
      <w:pPr>
        <w:numPr>
          <w:ilvl w:val="0"/>
          <w:numId w:val="54"/>
        </w:numPr>
        <w:rPr>
          <w:lang w:val="en-AU"/>
        </w:rPr>
      </w:pPr>
      <w:r w:rsidRPr="00A10515">
        <w:rPr>
          <w:lang w:val="en-AU"/>
        </w:rPr>
        <w:t>Drop redundant breakers to maintain pitch count efficiency.</w:t>
      </w:r>
    </w:p>
    <w:p w14:paraId="7B7E53A9" w14:textId="77777777" w:rsidR="00A10515" w:rsidRPr="00A10515" w:rsidRDefault="00A10515" w:rsidP="00A10515">
      <w:pPr>
        <w:rPr>
          <w:lang w:val="en-AU"/>
        </w:rPr>
      </w:pPr>
      <w:r w:rsidRPr="00A10515">
        <w:rPr>
          <w:lang w:val="en-AU"/>
        </w:rPr>
        <w:pict w14:anchorId="12F9ED40">
          <v:rect id="_x0000_i1809" style="width:0;height:1.5pt" o:hralign="center" o:hrstd="t" o:hr="t" fillcolor="#a0a0a0" stroked="f"/>
        </w:pict>
      </w:r>
    </w:p>
    <w:p w14:paraId="385C68EA" w14:textId="77777777" w:rsidR="00A10515" w:rsidRPr="00A10515" w:rsidRDefault="00A10515" w:rsidP="00A10515">
      <w:pPr>
        <w:rPr>
          <w:b/>
          <w:bCs/>
          <w:lang w:val="en-AU"/>
        </w:rPr>
      </w:pPr>
      <w:r w:rsidRPr="00A10515">
        <w:rPr>
          <w:rFonts w:ascii="Segoe UI Emoji" w:hAnsi="Segoe UI Emoji" w:cs="Segoe UI Emoji"/>
          <w:b/>
          <w:bCs/>
          <w:lang w:val="en-AU"/>
        </w:rPr>
        <w:t>🧩</w:t>
      </w:r>
      <w:r w:rsidRPr="00A10515">
        <w:rPr>
          <w:b/>
          <w:bCs/>
          <w:lang w:val="en-AU"/>
        </w:rPr>
        <w:t xml:space="preserve"> 9. Quick “If/Then” Guide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5"/>
        <w:gridCol w:w="1554"/>
        <w:gridCol w:w="2489"/>
      </w:tblGrid>
      <w:tr w:rsidR="00A10515" w:rsidRPr="00A10515" w14:paraId="37CDB9BB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C31AFD9" w14:textId="77777777" w:rsidR="00A10515" w:rsidRPr="00A10515" w:rsidRDefault="00A10515" w:rsidP="00A10515">
            <w:pPr>
              <w:rPr>
                <w:b/>
                <w:bCs/>
                <w:lang w:val="en-AU"/>
              </w:rPr>
            </w:pPr>
            <w:r w:rsidRPr="00A10515">
              <w:rPr>
                <w:b/>
                <w:bCs/>
                <w:lang w:val="en-AU"/>
              </w:rPr>
              <w:t>If the pitcher…</w:t>
            </w:r>
          </w:p>
        </w:tc>
        <w:tc>
          <w:tcPr>
            <w:tcW w:w="0" w:type="auto"/>
            <w:vAlign w:val="center"/>
            <w:hideMark/>
          </w:tcPr>
          <w:p w14:paraId="293405AE" w14:textId="77777777" w:rsidR="00A10515" w:rsidRPr="00A10515" w:rsidRDefault="00A10515" w:rsidP="00A10515">
            <w:pPr>
              <w:rPr>
                <w:b/>
                <w:bCs/>
                <w:lang w:val="en-AU"/>
              </w:rPr>
            </w:pPr>
            <w:r w:rsidRPr="00A10515">
              <w:rPr>
                <w:b/>
                <w:bCs/>
                <w:lang w:val="en-AU"/>
              </w:rPr>
              <w:t>Needs…</w:t>
            </w:r>
          </w:p>
        </w:tc>
        <w:tc>
          <w:tcPr>
            <w:tcW w:w="0" w:type="auto"/>
            <w:vAlign w:val="center"/>
            <w:hideMark/>
          </w:tcPr>
          <w:p w14:paraId="4BCAA2A0" w14:textId="77777777" w:rsidR="00A10515" w:rsidRPr="00A10515" w:rsidRDefault="00A10515" w:rsidP="00A10515">
            <w:pPr>
              <w:rPr>
                <w:b/>
                <w:bCs/>
                <w:lang w:val="en-AU"/>
              </w:rPr>
            </w:pPr>
            <w:r w:rsidRPr="00A10515">
              <w:rPr>
                <w:b/>
                <w:bCs/>
                <w:lang w:val="en-AU"/>
              </w:rPr>
              <w:t>Add / Emphasize…</w:t>
            </w:r>
          </w:p>
        </w:tc>
      </w:tr>
      <w:tr w:rsidR="00A10515" w:rsidRPr="00A10515" w14:paraId="6341CB48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A5AFA19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Has great velocity but HR issues</w:t>
            </w:r>
          </w:p>
        </w:tc>
        <w:tc>
          <w:tcPr>
            <w:tcW w:w="0" w:type="auto"/>
            <w:vAlign w:val="center"/>
            <w:hideMark/>
          </w:tcPr>
          <w:p w14:paraId="3F396FA4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Damage control</w:t>
            </w:r>
          </w:p>
        </w:tc>
        <w:tc>
          <w:tcPr>
            <w:tcW w:w="0" w:type="auto"/>
            <w:vAlign w:val="center"/>
            <w:hideMark/>
          </w:tcPr>
          <w:p w14:paraId="197CC943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Sinker or Changeup</w:t>
            </w:r>
          </w:p>
        </w:tc>
      </w:tr>
      <w:tr w:rsidR="00A10515" w:rsidRPr="00A10515" w14:paraId="660B42D6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E206EFB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Has soft stuff but elite command</w:t>
            </w:r>
          </w:p>
        </w:tc>
        <w:tc>
          <w:tcPr>
            <w:tcW w:w="0" w:type="auto"/>
            <w:vAlign w:val="center"/>
            <w:hideMark/>
          </w:tcPr>
          <w:p w14:paraId="6D4E8D9D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Put-away pitch</w:t>
            </w:r>
          </w:p>
        </w:tc>
        <w:tc>
          <w:tcPr>
            <w:tcW w:w="0" w:type="auto"/>
            <w:vAlign w:val="center"/>
            <w:hideMark/>
          </w:tcPr>
          <w:p w14:paraId="799BB8BE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Slider or Splitter</w:t>
            </w:r>
          </w:p>
        </w:tc>
      </w:tr>
      <w:tr w:rsidR="00A10515" w:rsidRPr="00A10515" w14:paraId="3C2ABE68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91008A5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Lacks opposite-hand option</w:t>
            </w:r>
          </w:p>
        </w:tc>
        <w:tc>
          <w:tcPr>
            <w:tcW w:w="0" w:type="auto"/>
            <w:vAlign w:val="center"/>
            <w:hideMark/>
          </w:tcPr>
          <w:p w14:paraId="57289A46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Platoon balance</w:t>
            </w:r>
          </w:p>
        </w:tc>
        <w:tc>
          <w:tcPr>
            <w:tcW w:w="0" w:type="auto"/>
            <w:vAlign w:val="center"/>
            <w:hideMark/>
          </w:tcPr>
          <w:p w14:paraId="4BB364B1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Changeup or Screwball</w:t>
            </w:r>
          </w:p>
        </w:tc>
      </w:tr>
      <w:tr w:rsidR="00A10515" w:rsidRPr="00A10515" w14:paraId="703F1DA3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D76908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Struggles vs RHB</w:t>
            </w:r>
          </w:p>
        </w:tc>
        <w:tc>
          <w:tcPr>
            <w:tcW w:w="0" w:type="auto"/>
            <w:vAlign w:val="center"/>
            <w:hideMark/>
          </w:tcPr>
          <w:p w14:paraId="38E53C29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Lateral break</w:t>
            </w:r>
          </w:p>
        </w:tc>
        <w:tc>
          <w:tcPr>
            <w:tcW w:w="0" w:type="auto"/>
            <w:vAlign w:val="center"/>
            <w:hideMark/>
          </w:tcPr>
          <w:p w14:paraId="4D41CC15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Slider / Cutter</w:t>
            </w:r>
          </w:p>
        </w:tc>
      </w:tr>
      <w:tr w:rsidR="00A10515" w:rsidRPr="00A10515" w14:paraId="4165D342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060F884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Struggles vs LHB</w:t>
            </w:r>
          </w:p>
        </w:tc>
        <w:tc>
          <w:tcPr>
            <w:tcW w:w="0" w:type="auto"/>
            <w:vAlign w:val="center"/>
            <w:hideMark/>
          </w:tcPr>
          <w:p w14:paraId="632AB4FF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Vertical drop</w:t>
            </w:r>
          </w:p>
        </w:tc>
        <w:tc>
          <w:tcPr>
            <w:tcW w:w="0" w:type="auto"/>
            <w:vAlign w:val="center"/>
            <w:hideMark/>
          </w:tcPr>
          <w:p w14:paraId="786E7AB1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Change / Curve</w:t>
            </w:r>
          </w:p>
        </w:tc>
      </w:tr>
      <w:tr w:rsidR="00A10515" w:rsidRPr="00A10515" w14:paraId="1A876364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6667A9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Tires quickly</w:t>
            </w:r>
          </w:p>
        </w:tc>
        <w:tc>
          <w:tcPr>
            <w:tcW w:w="0" w:type="auto"/>
            <w:vAlign w:val="center"/>
            <w:hideMark/>
          </w:tcPr>
          <w:p w14:paraId="45A3B2AF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Efficiency</w:t>
            </w:r>
          </w:p>
        </w:tc>
        <w:tc>
          <w:tcPr>
            <w:tcW w:w="0" w:type="auto"/>
            <w:vAlign w:val="center"/>
            <w:hideMark/>
          </w:tcPr>
          <w:p w14:paraId="340AB9D1" w14:textId="77777777" w:rsidR="00A10515" w:rsidRPr="00A10515" w:rsidRDefault="00A10515" w:rsidP="00A10515">
            <w:pPr>
              <w:rPr>
                <w:lang w:val="en-AU"/>
              </w:rPr>
            </w:pPr>
            <w:r w:rsidRPr="00A10515">
              <w:rPr>
                <w:lang w:val="en-AU"/>
              </w:rPr>
              <w:t>Cutter, Palm, simplify mix</w:t>
            </w:r>
          </w:p>
        </w:tc>
      </w:tr>
    </w:tbl>
    <w:p w14:paraId="56FCAC59" w14:textId="77777777" w:rsidR="00A10515" w:rsidRPr="00A10515" w:rsidRDefault="00A10515" w:rsidP="00A10515">
      <w:pPr>
        <w:rPr>
          <w:lang w:val="en-AU"/>
        </w:rPr>
      </w:pPr>
      <w:r w:rsidRPr="00A10515">
        <w:rPr>
          <w:lang w:val="en-AU"/>
        </w:rPr>
        <w:pict w14:anchorId="190F697F">
          <v:rect id="_x0000_i1810" style="width:0;height:1.5pt" o:hralign="center" o:hrstd="t" o:hr="t" fillcolor="#a0a0a0" stroked="f"/>
        </w:pict>
      </w:r>
    </w:p>
    <w:p w14:paraId="366CB4F0" w14:textId="77777777" w:rsidR="00A10515" w:rsidRPr="00A10515" w:rsidRDefault="00A10515" w:rsidP="00A10515">
      <w:pPr>
        <w:rPr>
          <w:b/>
          <w:bCs/>
          <w:lang w:val="en-AU"/>
        </w:rPr>
      </w:pPr>
      <w:r w:rsidRPr="00A10515">
        <w:rPr>
          <w:rFonts w:ascii="Segoe UI Emoji" w:hAnsi="Segoe UI Emoji" w:cs="Segoe UI Emoji"/>
          <w:b/>
          <w:bCs/>
          <w:lang w:val="en-AU"/>
        </w:rPr>
        <w:t>⚾</w:t>
      </w:r>
      <w:r w:rsidRPr="00A10515">
        <w:rPr>
          <w:b/>
          <w:bCs/>
          <w:lang w:val="en-AU"/>
        </w:rPr>
        <w:t xml:space="preserve"> 10. Coach Geep’s Arsenal Philosophy</w:t>
      </w:r>
    </w:p>
    <w:p w14:paraId="03663687" w14:textId="77777777" w:rsidR="00A10515" w:rsidRPr="00A10515" w:rsidRDefault="00A10515" w:rsidP="00A10515">
      <w:pPr>
        <w:rPr>
          <w:lang w:val="en-AU"/>
        </w:rPr>
      </w:pPr>
      <w:r w:rsidRPr="00A10515">
        <w:rPr>
          <w:lang w:val="en-AU"/>
        </w:rPr>
        <w:t>“Every pitcher owns a triangle.</w:t>
      </w:r>
      <w:r w:rsidRPr="00A10515">
        <w:rPr>
          <w:lang w:val="en-AU"/>
        </w:rPr>
        <w:br/>
        <w:t>One pitch goes up, one goes down, one goes sideways.</w:t>
      </w:r>
      <w:r w:rsidRPr="00A10515">
        <w:rPr>
          <w:lang w:val="en-AU"/>
        </w:rPr>
        <w:br/>
        <w:t>Fill those corners and you’ll own the strike zone.”</w:t>
      </w:r>
    </w:p>
    <w:p w14:paraId="03469CA2" w14:textId="77777777" w:rsidR="00A10515" w:rsidRPr="00A10515" w:rsidRDefault="00A10515" w:rsidP="00A10515">
      <w:pPr>
        <w:rPr>
          <w:lang w:val="en-AU"/>
        </w:rPr>
      </w:pPr>
      <w:r w:rsidRPr="00A10515">
        <w:rPr>
          <w:lang w:val="en-AU"/>
        </w:rPr>
        <w:t>“The fourth pitch is for memory.</w:t>
      </w:r>
      <w:r w:rsidRPr="00A10515">
        <w:rPr>
          <w:lang w:val="en-AU"/>
        </w:rPr>
        <w:br/>
        <w:t>It’s there so the hitter can’t forget what hurt him last time.”</w:t>
      </w:r>
    </w:p>
    <w:p w14:paraId="46F3A02F" w14:textId="77777777" w:rsidR="00A10515" w:rsidRPr="00A10515" w:rsidRDefault="00A10515" w:rsidP="00A10515">
      <w:pPr>
        <w:rPr>
          <w:lang w:val="en-AU"/>
        </w:rPr>
      </w:pPr>
      <w:r w:rsidRPr="00A10515">
        <w:rPr>
          <w:lang w:val="en-AU"/>
        </w:rPr>
        <w:pict w14:anchorId="7F4EFE48">
          <v:rect id="_x0000_i1811" style="width:0;height:1.5pt" o:hralign="center" o:hrstd="t" o:hr="t" fillcolor="#a0a0a0" stroked="f"/>
        </w:pict>
      </w:r>
    </w:p>
    <w:p w14:paraId="0B5500CC" w14:textId="77777777" w:rsidR="00A10515" w:rsidRPr="00A10515" w:rsidRDefault="00A10515" w:rsidP="00A10515">
      <w:pPr>
        <w:rPr>
          <w:lang w:val="en-AU"/>
        </w:rPr>
      </w:pPr>
      <w:r w:rsidRPr="00A10515">
        <w:rPr>
          <w:rFonts w:ascii="Segoe UI Emoji" w:hAnsi="Segoe UI Emoji" w:cs="Segoe UI Emoji"/>
          <w:lang w:val="en-AU"/>
        </w:rPr>
        <w:t>✅</w:t>
      </w:r>
      <w:r w:rsidRPr="00A10515">
        <w:rPr>
          <w:lang w:val="en-AU"/>
        </w:rPr>
        <w:t xml:space="preserve"> </w:t>
      </w:r>
      <w:r w:rsidRPr="00A10515">
        <w:rPr>
          <w:b/>
          <w:bCs/>
          <w:lang w:val="en-AU"/>
        </w:rPr>
        <w:t>End of Part IV — The Pitcher’s Arsenal Compendium</w:t>
      </w:r>
    </w:p>
    <w:p w14:paraId="3BD3DD32" w14:textId="570C54CB" w:rsidR="00EB01BC" w:rsidRDefault="00EB01BC"/>
    <w:p w14:paraId="49D993AA" w14:textId="77777777" w:rsidR="00EB01BC" w:rsidRDefault="00000000">
      <w:pPr>
        <w:pStyle w:val="Heading2"/>
      </w:pPr>
      <w:r>
        <w:t>Part V — Practical Application</w:t>
      </w:r>
    </w:p>
    <w:p w14:paraId="2A0BD5E2" w14:textId="77777777" w:rsidR="00BC415C" w:rsidRPr="00BC415C" w:rsidRDefault="00000000" w:rsidP="00BC415C">
      <w:pPr>
        <w:rPr>
          <w:b/>
          <w:bCs/>
          <w:lang w:val="en-AU"/>
        </w:rPr>
      </w:pPr>
      <w:r>
        <w:t>Full text from Part V — Practical Application</w:t>
      </w:r>
      <w:r w:rsidR="00BC415C" w:rsidRPr="00BC415C">
        <w:rPr>
          <w:rFonts w:ascii="Segoe UI Emoji" w:hAnsi="Segoe UI Emoji" w:cs="Segoe UI Emoji"/>
          <w:b/>
          <w:bCs/>
          <w:lang w:val="en-AU"/>
        </w:rPr>
        <w:t>⚾</w:t>
      </w:r>
      <w:r w:rsidR="00BC415C" w:rsidRPr="00BC415C">
        <w:rPr>
          <w:b/>
          <w:bCs/>
          <w:lang w:val="en-AU"/>
        </w:rPr>
        <w:t xml:space="preserve"> PITCHING FOUNDATIONS — PART V: PRACTICAL APPLICATION</w:t>
      </w:r>
    </w:p>
    <w:p w14:paraId="231911E6" w14:textId="77777777" w:rsidR="00BC415C" w:rsidRPr="00BC415C" w:rsidRDefault="00BC415C" w:rsidP="00BC415C">
      <w:pPr>
        <w:rPr>
          <w:lang w:val="en-AU"/>
        </w:rPr>
      </w:pPr>
      <w:r w:rsidRPr="00BC415C">
        <w:rPr>
          <w:rFonts w:ascii="Segoe UI Emoji" w:hAnsi="Segoe UI Emoji" w:cs="Segoe UI Emoji"/>
          <w:lang w:val="en-AU"/>
        </w:rPr>
        <w:lastRenderedPageBreak/>
        <w:t>🟩</w:t>
      </w:r>
      <w:r w:rsidRPr="00BC415C">
        <w:rPr>
          <w:lang w:val="en-AU"/>
        </w:rPr>
        <w:t xml:space="preserve"> Implementation Module</w:t>
      </w:r>
      <w:r w:rsidRPr="00BC415C">
        <w:rPr>
          <w:lang w:val="en-AU"/>
        </w:rPr>
        <w:t> </w:t>
      </w:r>
      <w:r w:rsidRPr="00BC415C">
        <w:rPr>
          <w:rFonts w:ascii="Segoe UI Emoji" w:hAnsi="Segoe UI Emoji" w:cs="Segoe UI Emoji"/>
          <w:lang w:val="en-AU"/>
        </w:rPr>
        <w:t>🔵</w:t>
      </w:r>
      <w:r w:rsidRPr="00BC415C">
        <w:rPr>
          <w:lang w:val="en-AU"/>
        </w:rPr>
        <w:t xml:space="preserve"> Staff Construction Primer</w:t>
      </w:r>
      <w:r w:rsidRPr="00BC415C">
        <w:rPr>
          <w:lang w:val="en-AU"/>
        </w:rPr>
        <w:t> </w:t>
      </w:r>
      <w:r w:rsidRPr="00BC415C">
        <w:rPr>
          <w:rFonts w:ascii="Segoe UI Emoji" w:hAnsi="Segoe UI Emoji" w:cs="Segoe UI Emoji"/>
          <w:lang w:val="en-AU"/>
        </w:rPr>
        <w:t>🔒</w:t>
      </w:r>
      <w:r w:rsidRPr="00BC415C">
        <w:rPr>
          <w:lang w:val="en-AU"/>
        </w:rPr>
        <w:t xml:space="preserve"> Canonical Text (Sept ’64 Yankees Binder Edition)</w:t>
      </w:r>
    </w:p>
    <w:p w14:paraId="13D07362" w14:textId="77777777" w:rsidR="00BC415C" w:rsidRPr="00BC415C" w:rsidRDefault="00BC415C" w:rsidP="00BC415C">
      <w:pPr>
        <w:rPr>
          <w:lang w:val="en-AU"/>
        </w:rPr>
      </w:pPr>
      <w:r w:rsidRPr="00BC415C">
        <w:rPr>
          <w:lang w:val="en-AU"/>
        </w:rPr>
        <w:pict w14:anchorId="6651AD45">
          <v:rect id="_x0000_i1834" style="width:0;height:1.5pt" o:hralign="center" o:hrstd="t" o:hr="t" fillcolor="#a0a0a0" stroked="f"/>
        </w:pict>
      </w:r>
    </w:p>
    <w:p w14:paraId="3EE72D60" w14:textId="77777777" w:rsidR="00BC415C" w:rsidRPr="00BC415C" w:rsidRDefault="00BC415C" w:rsidP="00BC415C">
      <w:pPr>
        <w:rPr>
          <w:b/>
          <w:bCs/>
          <w:lang w:val="en-AU"/>
        </w:rPr>
      </w:pPr>
      <w:r w:rsidRPr="00BC415C">
        <w:rPr>
          <w:rFonts w:ascii="Segoe UI Emoji" w:hAnsi="Segoe UI Emoji" w:cs="Segoe UI Emoji"/>
          <w:b/>
          <w:bCs/>
          <w:lang w:val="en-AU"/>
        </w:rPr>
        <w:t>🎯</w:t>
      </w:r>
      <w:r w:rsidRPr="00BC415C">
        <w:rPr>
          <w:b/>
          <w:bCs/>
          <w:lang w:val="en-AU"/>
        </w:rPr>
        <w:t xml:space="preserve"> Purpose</w:t>
      </w:r>
    </w:p>
    <w:p w14:paraId="45C48D3F" w14:textId="77777777" w:rsidR="00BC415C" w:rsidRPr="00BC415C" w:rsidRDefault="00BC415C" w:rsidP="00BC415C">
      <w:pPr>
        <w:rPr>
          <w:lang w:val="en-AU"/>
        </w:rPr>
      </w:pPr>
      <w:r w:rsidRPr="00BC415C">
        <w:rPr>
          <w:lang w:val="en-AU"/>
        </w:rPr>
        <w:t xml:space="preserve">To translate the mechanics of </w:t>
      </w:r>
      <w:r w:rsidRPr="00BC415C">
        <w:rPr>
          <w:b/>
          <w:bCs/>
          <w:lang w:val="en-AU"/>
        </w:rPr>
        <w:t>Stuff–Movement–Control</w:t>
      </w:r>
      <w:r w:rsidRPr="00BC415C">
        <w:rPr>
          <w:lang w:val="en-AU"/>
        </w:rPr>
        <w:t xml:space="preserve"> and pitch-mix theory into day-to-day management decisions:</w:t>
      </w:r>
      <w:r w:rsidRPr="00BC415C">
        <w:rPr>
          <w:lang w:val="en-AU"/>
        </w:rPr>
        <w:br/>
        <w:t xml:space="preserve">how to read what the stats are telling you, where to put your arms, how to design development focus, and how to align your </w:t>
      </w:r>
      <w:proofErr w:type="spellStart"/>
      <w:r w:rsidRPr="00BC415C">
        <w:rPr>
          <w:lang w:val="en-AU"/>
        </w:rPr>
        <w:t>defense</w:t>
      </w:r>
      <w:proofErr w:type="spellEnd"/>
      <w:r w:rsidRPr="00BC415C">
        <w:rPr>
          <w:lang w:val="en-AU"/>
        </w:rPr>
        <w:t xml:space="preserve"> and park with the men on the mound.</w:t>
      </w:r>
    </w:p>
    <w:p w14:paraId="206B8DC5" w14:textId="77777777" w:rsidR="00BC415C" w:rsidRPr="00BC415C" w:rsidRDefault="00BC415C" w:rsidP="00BC415C">
      <w:pPr>
        <w:rPr>
          <w:lang w:val="en-AU"/>
        </w:rPr>
      </w:pPr>
      <w:r w:rsidRPr="00BC415C">
        <w:rPr>
          <w:lang w:val="en-AU"/>
        </w:rPr>
        <w:pict w14:anchorId="66711153">
          <v:rect id="_x0000_i1835" style="width:0;height:1.5pt" o:hralign="center" o:hrstd="t" o:hr="t" fillcolor="#a0a0a0" stroked="f"/>
        </w:pict>
      </w:r>
    </w:p>
    <w:p w14:paraId="592A76E9" w14:textId="77777777" w:rsidR="00BC415C" w:rsidRPr="00BC415C" w:rsidRDefault="00BC415C" w:rsidP="00BC415C">
      <w:pPr>
        <w:rPr>
          <w:b/>
          <w:bCs/>
          <w:lang w:val="en-AU"/>
        </w:rPr>
      </w:pPr>
      <w:r w:rsidRPr="00BC415C">
        <w:rPr>
          <w:rFonts w:ascii="Segoe UI Emoji" w:hAnsi="Segoe UI Emoji" w:cs="Segoe UI Emoji"/>
          <w:b/>
          <w:bCs/>
          <w:lang w:val="en-AU"/>
        </w:rPr>
        <w:t>⚙️</w:t>
      </w:r>
      <w:r w:rsidRPr="00BC415C">
        <w:rPr>
          <w:b/>
          <w:bCs/>
          <w:lang w:val="en-AU"/>
        </w:rPr>
        <w:t xml:space="preserve"> 1. Reading the Box Score Through the Trinity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07"/>
        <w:gridCol w:w="1532"/>
        <w:gridCol w:w="2660"/>
        <w:gridCol w:w="2531"/>
      </w:tblGrid>
      <w:tr w:rsidR="00BC415C" w:rsidRPr="00BC415C" w14:paraId="45DB79FA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D20B943" w14:textId="77777777" w:rsidR="00BC415C" w:rsidRPr="00BC415C" w:rsidRDefault="00BC415C" w:rsidP="00BC415C">
            <w:pPr>
              <w:rPr>
                <w:b/>
                <w:bCs/>
                <w:lang w:val="en-AU"/>
              </w:rPr>
            </w:pPr>
            <w:r w:rsidRPr="00BC415C">
              <w:rPr>
                <w:b/>
                <w:bCs/>
                <w:lang w:val="en-AU"/>
              </w:rPr>
              <w:t>Stat</w:t>
            </w:r>
          </w:p>
        </w:tc>
        <w:tc>
          <w:tcPr>
            <w:tcW w:w="0" w:type="auto"/>
            <w:vAlign w:val="center"/>
            <w:hideMark/>
          </w:tcPr>
          <w:p w14:paraId="7B701966" w14:textId="77777777" w:rsidR="00BC415C" w:rsidRPr="00BC415C" w:rsidRDefault="00BC415C" w:rsidP="00BC415C">
            <w:pPr>
              <w:rPr>
                <w:b/>
                <w:bCs/>
                <w:lang w:val="en-AU"/>
              </w:rPr>
            </w:pPr>
            <w:r w:rsidRPr="00BC415C">
              <w:rPr>
                <w:b/>
                <w:bCs/>
                <w:lang w:val="en-AU"/>
              </w:rPr>
              <w:t>Trinity Driver</w:t>
            </w:r>
          </w:p>
        </w:tc>
        <w:tc>
          <w:tcPr>
            <w:tcW w:w="0" w:type="auto"/>
            <w:vAlign w:val="center"/>
            <w:hideMark/>
          </w:tcPr>
          <w:p w14:paraId="168B6AFF" w14:textId="77777777" w:rsidR="00BC415C" w:rsidRPr="00BC415C" w:rsidRDefault="00BC415C" w:rsidP="00BC415C">
            <w:pPr>
              <w:rPr>
                <w:b/>
                <w:bCs/>
                <w:lang w:val="en-AU"/>
              </w:rPr>
            </w:pPr>
            <w:r w:rsidRPr="00BC415C">
              <w:rPr>
                <w:b/>
                <w:bCs/>
                <w:lang w:val="en-AU"/>
              </w:rPr>
              <w:t>If It’s High…</w:t>
            </w:r>
          </w:p>
        </w:tc>
        <w:tc>
          <w:tcPr>
            <w:tcW w:w="0" w:type="auto"/>
            <w:vAlign w:val="center"/>
            <w:hideMark/>
          </w:tcPr>
          <w:p w14:paraId="7D9485BC" w14:textId="77777777" w:rsidR="00BC415C" w:rsidRPr="00BC415C" w:rsidRDefault="00BC415C" w:rsidP="00BC415C">
            <w:pPr>
              <w:rPr>
                <w:b/>
                <w:bCs/>
                <w:lang w:val="en-AU"/>
              </w:rPr>
            </w:pPr>
            <w:r w:rsidRPr="00BC415C">
              <w:rPr>
                <w:b/>
                <w:bCs/>
                <w:lang w:val="en-AU"/>
              </w:rPr>
              <w:t>If It’s Low…</w:t>
            </w:r>
          </w:p>
        </w:tc>
      </w:tr>
      <w:tr w:rsidR="00BC415C" w:rsidRPr="00BC415C" w14:paraId="3BF2DBE8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FE34F41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b/>
                <w:bCs/>
                <w:lang w:val="en-AU"/>
              </w:rPr>
              <w:t>K/9</w:t>
            </w:r>
          </w:p>
        </w:tc>
        <w:tc>
          <w:tcPr>
            <w:tcW w:w="0" w:type="auto"/>
            <w:vAlign w:val="center"/>
            <w:hideMark/>
          </w:tcPr>
          <w:p w14:paraId="1E642584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Stuff</w:t>
            </w:r>
          </w:p>
        </w:tc>
        <w:tc>
          <w:tcPr>
            <w:tcW w:w="0" w:type="auto"/>
            <w:vAlign w:val="center"/>
            <w:hideMark/>
          </w:tcPr>
          <w:p w14:paraId="02FFF593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Overpowering arsenal; out pitch working.</w:t>
            </w:r>
          </w:p>
        </w:tc>
        <w:tc>
          <w:tcPr>
            <w:tcW w:w="0" w:type="auto"/>
            <w:vAlign w:val="center"/>
            <w:hideMark/>
          </w:tcPr>
          <w:p w14:paraId="307CB9DB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Needs sharper secondary or more velocity.</w:t>
            </w:r>
          </w:p>
        </w:tc>
      </w:tr>
      <w:tr w:rsidR="00BC415C" w:rsidRPr="00BC415C" w14:paraId="203F337B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EEB197D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b/>
                <w:bCs/>
                <w:lang w:val="en-AU"/>
              </w:rPr>
              <w:t>BB/9</w:t>
            </w:r>
          </w:p>
        </w:tc>
        <w:tc>
          <w:tcPr>
            <w:tcW w:w="0" w:type="auto"/>
            <w:vAlign w:val="center"/>
            <w:hideMark/>
          </w:tcPr>
          <w:p w14:paraId="4C3DB1D1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Control</w:t>
            </w:r>
          </w:p>
        </w:tc>
        <w:tc>
          <w:tcPr>
            <w:tcW w:w="0" w:type="auto"/>
            <w:vAlign w:val="center"/>
            <w:hideMark/>
          </w:tcPr>
          <w:p w14:paraId="75DB7DDB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Losing feel or nibbling.</w:t>
            </w:r>
          </w:p>
        </w:tc>
        <w:tc>
          <w:tcPr>
            <w:tcW w:w="0" w:type="auto"/>
            <w:vAlign w:val="center"/>
            <w:hideMark/>
          </w:tcPr>
          <w:p w14:paraId="00784016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Good command; can challenge hitters.</w:t>
            </w:r>
          </w:p>
        </w:tc>
      </w:tr>
      <w:tr w:rsidR="00BC415C" w:rsidRPr="00BC415C" w14:paraId="406E1D3B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3A6C4F6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b/>
                <w:bCs/>
                <w:lang w:val="en-AU"/>
              </w:rPr>
              <w:t>HR/9</w:t>
            </w:r>
          </w:p>
        </w:tc>
        <w:tc>
          <w:tcPr>
            <w:tcW w:w="0" w:type="auto"/>
            <w:vAlign w:val="center"/>
            <w:hideMark/>
          </w:tcPr>
          <w:p w14:paraId="1FDED717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Movement</w:t>
            </w:r>
          </w:p>
        </w:tc>
        <w:tc>
          <w:tcPr>
            <w:tcW w:w="0" w:type="auto"/>
            <w:vAlign w:val="center"/>
            <w:hideMark/>
          </w:tcPr>
          <w:p w14:paraId="42EE54A6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Flat or elevated pitches.</w:t>
            </w:r>
          </w:p>
        </w:tc>
        <w:tc>
          <w:tcPr>
            <w:tcW w:w="0" w:type="auto"/>
            <w:vAlign w:val="center"/>
            <w:hideMark/>
          </w:tcPr>
          <w:p w14:paraId="4C324AD8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 xml:space="preserve">Ball staying down; </w:t>
            </w:r>
            <w:proofErr w:type="spellStart"/>
            <w:r w:rsidRPr="00BC415C">
              <w:rPr>
                <w:lang w:val="en-AU"/>
              </w:rPr>
              <w:t>defense</w:t>
            </w:r>
            <w:proofErr w:type="spellEnd"/>
            <w:r w:rsidRPr="00BC415C">
              <w:rPr>
                <w:lang w:val="en-AU"/>
              </w:rPr>
              <w:t xml:space="preserve"> matters.</w:t>
            </w:r>
          </w:p>
        </w:tc>
      </w:tr>
      <w:tr w:rsidR="00BC415C" w:rsidRPr="00BC415C" w14:paraId="56E2857E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643553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b/>
                <w:bCs/>
                <w:lang w:val="en-AU"/>
              </w:rPr>
              <w:t>BABIP</w:t>
            </w:r>
          </w:p>
        </w:tc>
        <w:tc>
          <w:tcPr>
            <w:tcW w:w="0" w:type="auto"/>
            <w:vAlign w:val="center"/>
            <w:hideMark/>
          </w:tcPr>
          <w:p w14:paraId="2E5EA9A3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 xml:space="preserve">Movement + </w:t>
            </w:r>
            <w:proofErr w:type="spellStart"/>
            <w:r w:rsidRPr="00BC415C">
              <w:rPr>
                <w:lang w:val="en-AU"/>
              </w:rPr>
              <w:t>Defense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09EAF0E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Weak contact or luck on his side.</w:t>
            </w:r>
          </w:p>
        </w:tc>
        <w:tc>
          <w:tcPr>
            <w:tcW w:w="0" w:type="auto"/>
            <w:vAlign w:val="center"/>
            <w:hideMark/>
          </w:tcPr>
          <w:p w14:paraId="62AE6195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Hard contact or poor gloves.</w:t>
            </w:r>
          </w:p>
        </w:tc>
      </w:tr>
      <w:tr w:rsidR="00BC415C" w:rsidRPr="00BC415C" w14:paraId="53A058EF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281B73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b/>
                <w:bCs/>
                <w:lang w:val="en-AU"/>
              </w:rPr>
              <w:t>P/IP (Pitches/Inning)</w:t>
            </w:r>
          </w:p>
        </w:tc>
        <w:tc>
          <w:tcPr>
            <w:tcW w:w="0" w:type="auto"/>
            <w:vAlign w:val="center"/>
            <w:hideMark/>
          </w:tcPr>
          <w:p w14:paraId="5CB1DB19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Control + Efficiency</w:t>
            </w:r>
          </w:p>
        </w:tc>
        <w:tc>
          <w:tcPr>
            <w:tcW w:w="0" w:type="auto"/>
            <w:vAlign w:val="center"/>
            <w:hideMark/>
          </w:tcPr>
          <w:p w14:paraId="2E2F437F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Overthrowing, missing spots.</w:t>
            </w:r>
          </w:p>
        </w:tc>
        <w:tc>
          <w:tcPr>
            <w:tcW w:w="0" w:type="auto"/>
            <w:vAlign w:val="center"/>
            <w:hideMark/>
          </w:tcPr>
          <w:p w14:paraId="663D2AD0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Working ahead, weak early outs.</w:t>
            </w:r>
          </w:p>
        </w:tc>
      </w:tr>
    </w:tbl>
    <w:p w14:paraId="4980ADD4" w14:textId="77777777" w:rsidR="00BC415C" w:rsidRPr="00BC415C" w:rsidRDefault="00BC415C" w:rsidP="00BC415C">
      <w:pPr>
        <w:rPr>
          <w:lang w:val="en-AU"/>
        </w:rPr>
      </w:pPr>
      <w:r w:rsidRPr="00BC415C">
        <w:rPr>
          <w:lang w:val="en-AU"/>
        </w:rPr>
        <w:t>Use these five and you can diagnose most problems without touching the scouting screen.</w:t>
      </w:r>
    </w:p>
    <w:p w14:paraId="68997228" w14:textId="77777777" w:rsidR="00BC415C" w:rsidRPr="00BC415C" w:rsidRDefault="00BC415C" w:rsidP="00BC415C">
      <w:pPr>
        <w:rPr>
          <w:lang w:val="en-AU"/>
        </w:rPr>
      </w:pPr>
      <w:r w:rsidRPr="00BC415C">
        <w:rPr>
          <w:lang w:val="en-AU"/>
        </w:rPr>
        <w:pict w14:anchorId="1AB28528">
          <v:rect id="_x0000_i1836" style="width:0;height:1.5pt" o:hralign="center" o:hrstd="t" o:hr="t" fillcolor="#a0a0a0" stroked="f"/>
        </w:pict>
      </w:r>
    </w:p>
    <w:p w14:paraId="61BD680F" w14:textId="77777777" w:rsidR="00BC415C" w:rsidRPr="00BC415C" w:rsidRDefault="00BC415C" w:rsidP="00BC415C">
      <w:pPr>
        <w:rPr>
          <w:b/>
          <w:bCs/>
          <w:lang w:val="en-AU"/>
        </w:rPr>
      </w:pPr>
      <w:r w:rsidRPr="00BC415C">
        <w:rPr>
          <w:rFonts w:ascii="Segoe UI Emoji" w:hAnsi="Segoe UI Emoji" w:cs="Segoe UI Emoji"/>
          <w:b/>
          <w:bCs/>
          <w:lang w:val="en-AU"/>
        </w:rPr>
        <w:t>🧩</w:t>
      </w:r>
      <w:r w:rsidRPr="00BC415C">
        <w:rPr>
          <w:b/>
          <w:bCs/>
          <w:lang w:val="en-AU"/>
        </w:rPr>
        <w:t xml:space="preserve"> 2. Development Sliders in Context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00"/>
        <w:gridCol w:w="3037"/>
        <w:gridCol w:w="3480"/>
      </w:tblGrid>
      <w:tr w:rsidR="00BC415C" w:rsidRPr="00BC415C" w14:paraId="7AF2E1DC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A4DE722" w14:textId="77777777" w:rsidR="00BC415C" w:rsidRPr="00BC415C" w:rsidRDefault="00BC415C" w:rsidP="00BC415C">
            <w:pPr>
              <w:rPr>
                <w:b/>
                <w:bCs/>
                <w:lang w:val="en-AU"/>
              </w:rPr>
            </w:pPr>
            <w:r w:rsidRPr="00BC415C">
              <w:rPr>
                <w:b/>
                <w:bCs/>
                <w:lang w:val="en-AU"/>
              </w:rPr>
              <w:t>Rating to Train</w:t>
            </w:r>
          </w:p>
        </w:tc>
        <w:tc>
          <w:tcPr>
            <w:tcW w:w="0" w:type="auto"/>
            <w:vAlign w:val="center"/>
            <w:hideMark/>
          </w:tcPr>
          <w:p w14:paraId="59A8DB77" w14:textId="77777777" w:rsidR="00BC415C" w:rsidRPr="00BC415C" w:rsidRDefault="00BC415C" w:rsidP="00BC415C">
            <w:pPr>
              <w:rPr>
                <w:b/>
                <w:bCs/>
                <w:lang w:val="en-AU"/>
              </w:rPr>
            </w:pPr>
            <w:r w:rsidRPr="00BC415C">
              <w:rPr>
                <w:b/>
                <w:bCs/>
                <w:lang w:val="en-AU"/>
              </w:rPr>
              <w:t>What Improves</w:t>
            </w:r>
          </w:p>
        </w:tc>
        <w:tc>
          <w:tcPr>
            <w:tcW w:w="0" w:type="auto"/>
            <w:vAlign w:val="center"/>
            <w:hideMark/>
          </w:tcPr>
          <w:p w14:paraId="3DF85573" w14:textId="77777777" w:rsidR="00BC415C" w:rsidRPr="00BC415C" w:rsidRDefault="00BC415C" w:rsidP="00BC415C">
            <w:pPr>
              <w:rPr>
                <w:b/>
                <w:bCs/>
                <w:lang w:val="en-AU"/>
              </w:rPr>
            </w:pPr>
            <w:r w:rsidRPr="00BC415C">
              <w:rPr>
                <w:b/>
                <w:bCs/>
                <w:lang w:val="en-AU"/>
              </w:rPr>
              <w:t>When to Emphasize</w:t>
            </w:r>
          </w:p>
        </w:tc>
      </w:tr>
      <w:tr w:rsidR="00BC415C" w:rsidRPr="00BC415C" w14:paraId="76E6985E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2CFA0E5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b/>
                <w:bCs/>
                <w:lang w:val="en-AU"/>
              </w:rPr>
              <w:t>Stuff</w:t>
            </w:r>
          </w:p>
        </w:tc>
        <w:tc>
          <w:tcPr>
            <w:tcW w:w="0" w:type="auto"/>
            <w:vAlign w:val="center"/>
            <w:hideMark/>
          </w:tcPr>
          <w:p w14:paraId="025C414B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Strikeouts, swing-and-miss rate</w:t>
            </w:r>
          </w:p>
        </w:tc>
        <w:tc>
          <w:tcPr>
            <w:tcW w:w="0" w:type="auto"/>
            <w:vAlign w:val="center"/>
            <w:hideMark/>
          </w:tcPr>
          <w:p w14:paraId="28419464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Young arms, short stints, relief prep.</w:t>
            </w:r>
          </w:p>
        </w:tc>
      </w:tr>
      <w:tr w:rsidR="00BC415C" w:rsidRPr="00BC415C" w14:paraId="2135E017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7704F67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b/>
                <w:bCs/>
                <w:lang w:val="en-AU"/>
              </w:rPr>
              <w:t>Movement</w:t>
            </w:r>
          </w:p>
        </w:tc>
        <w:tc>
          <w:tcPr>
            <w:tcW w:w="0" w:type="auto"/>
            <w:vAlign w:val="center"/>
            <w:hideMark/>
          </w:tcPr>
          <w:p w14:paraId="7AA2E2A1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HR suppression, grounder bias</w:t>
            </w:r>
          </w:p>
        </w:tc>
        <w:tc>
          <w:tcPr>
            <w:tcW w:w="0" w:type="auto"/>
            <w:vAlign w:val="center"/>
            <w:hideMark/>
          </w:tcPr>
          <w:p w14:paraId="55DD2DE0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Mid-career starters, HR parks.</w:t>
            </w:r>
          </w:p>
        </w:tc>
      </w:tr>
      <w:tr w:rsidR="00BC415C" w:rsidRPr="00BC415C" w14:paraId="4B4495DE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AE2938B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b/>
                <w:bCs/>
                <w:lang w:val="en-AU"/>
              </w:rPr>
              <w:t>Control</w:t>
            </w:r>
          </w:p>
        </w:tc>
        <w:tc>
          <w:tcPr>
            <w:tcW w:w="0" w:type="auto"/>
            <w:vAlign w:val="center"/>
            <w:hideMark/>
          </w:tcPr>
          <w:p w14:paraId="51431662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Walk rate, pitch economy</w:t>
            </w:r>
          </w:p>
        </w:tc>
        <w:tc>
          <w:tcPr>
            <w:tcW w:w="0" w:type="auto"/>
            <w:vAlign w:val="center"/>
            <w:hideMark/>
          </w:tcPr>
          <w:p w14:paraId="15BE941B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Aging vets, high workload arms.</w:t>
            </w:r>
          </w:p>
        </w:tc>
      </w:tr>
    </w:tbl>
    <w:p w14:paraId="2136391F" w14:textId="77777777" w:rsidR="00BC415C" w:rsidRPr="00BC415C" w:rsidRDefault="00BC415C" w:rsidP="00BC415C">
      <w:pPr>
        <w:rPr>
          <w:lang w:val="en-AU"/>
        </w:rPr>
      </w:pPr>
      <w:r w:rsidRPr="00BC415C">
        <w:rPr>
          <w:lang w:val="en-AU"/>
        </w:rPr>
        <w:lastRenderedPageBreak/>
        <w:t>Balance them like the Trinity ratios from Part II; over-investing in Stuff can make a reliever, not a starter.</w:t>
      </w:r>
    </w:p>
    <w:p w14:paraId="383A1B13" w14:textId="77777777" w:rsidR="00BC415C" w:rsidRPr="00BC415C" w:rsidRDefault="00BC415C" w:rsidP="00BC415C">
      <w:pPr>
        <w:rPr>
          <w:lang w:val="en-AU"/>
        </w:rPr>
      </w:pPr>
      <w:r w:rsidRPr="00BC415C">
        <w:rPr>
          <w:lang w:val="en-AU"/>
        </w:rPr>
        <w:pict w14:anchorId="4DAB0781">
          <v:rect id="_x0000_i1837" style="width:0;height:1.5pt" o:hralign="center" o:hrstd="t" o:hr="t" fillcolor="#a0a0a0" stroked="f"/>
        </w:pict>
      </w:r>
    </w:p>
    <w:p w14:paraId="282D8650" w14:textId="77777777" w:rsidR="00BC415C" w:rsidRPr="00BC415C" w:rsidRDefault="00BC415C" w:rsidP="00BC415C">
      <w:pPr>
        <w:rPr>
          <w:b/>
          <w:bCs/>
          <w:lang w:val="en-AU"/>
        </w:rPr>
      </w:pPr>
      <w:r w:rsidRPr="00BC415C">
        <w:rPr>
          <w:rFonts w:ascii="Segoe UI Emoji" w:hAnsi="Segoe UI Emoji" w:cs="Segoe UI Emoji"/>
          <w:b/>
          <w:bCs/>
          <w:lang w:val="en-AU"/>
        </w:rPr>
        <w:t>⚾</w:t>
      </w:r>
      <w:r w:rsidRPr="00BC415C">
        <w:rPr>
          <w:b/>
          <w:bCs/>
          <w:lang w:val="en-AU"/>
        </w:rPr>
        <w:t xml:space="preserve"> 3. Building a Rotation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09"/>
        <w:gridCol w:w="3195"/>
        <w:gridCol w:w="3626"/>
      </w:tblGrid>
      <w:tr w:rsidR="00BC415C" w:rsidRPr="00BC415C" w14:paraId="37C7BE11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75867FCE" w14:textId="77777777" w:rsidR="00BC415C" w:rsidRPr="00BC415C" w:rsidRDefault="00BC415C" w:rsidP="00BC415C">
            <w:pPr>
              <w:rPr>
                <w:b/>
                <w:bCs/>
                <w:lang w:val="en-AU"/>
              </w:rPr>
            </w:pPr>
            <w:r w:rsidRPr="00BC415C">
              <w:rPr>
                <w:b/>
                <w:bCs/>
                <w:lang w:val="en-AU"/>
              </w:rPr>
              <w:t>Slot</w:t>
            </w:r>
          </w:p>
        </w:tc>
        <w:tc>
          <w:tcPr>
            <w:tcW w:w="0" w:type="auto"/>
            <w:vAlign w:val="center"/>
            <w:hideMark/>
          </w:tcPr>
          <w:p w14:paraId="43E1EC62" w14:textId="77777777" w:rsidR="00BC415C" w:rsidRPr="00BC415C" w:rsidRDefault="00BC415C" w:rsidP="00BC415C">
            <w:pPr>
              <w:rPr>
                <w:b/>
                <w:bCs/>
                <w:lang w:val="en-AU"/>
              </w:rPr>
            </w:pPr>
            <w:r w:rsidRPr="00BC415C">
              <w:rPr>
                <w:b/>
                <w:bCs/>
                <w:lang w:val="en-AU"/>
              </w:rPr>
              <w:t>Ideal Profile</w:t>
            </w:r>
          </w:p>
        </w:tc>
        <w:tc>
          <w:tcPr>
            <w:tcW w:w="0" w:type="auto"/>
            <w:vAlign w:val="center"/>
            <w:hideMark/>
          </w:tcPr>
          <w:p w14:paraId="4D3650D4" w14:textId="77777777" w:rsidR="00BC415C" w:rsidRPr="00BC415C" w:rsidRDefault="00BC415C" w:rsidP="00BC415C">
            <w:pPr>
              <w:rPr>
                <w:b/>
                <w:bCs/>
                <w:lang w:val="en-AU"/>
              </w:rPr>
            </w:pPr>
            <w:r w:rsidRPr="00BC415C">
              <w:rPr>
                <w:b/>
                <w:bCs/>
                <w:lang w:val="en-AU"/>
              </w:rPr>
              <w:t>Why</w:t>
            </w:r>
          </w:p>
        </w:tc>
      </w:tr>
      <w:tr w:rsidR="00BC415C" w:rsidRPr="00BC415C" w14:paraId="141EF466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D35EFB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#1 Ace</w:t>
            </w:r>
          </w:p>
        </w:tc>
        <w:tc>
          <w:tcPr>
            <w:tcW w:w="0" w:type="auto"/>
            <w:vAlign w:val="center"/>
            <w:hideMark/>
          </w:tcPr>
          <w:p w14:paraId="3BEF7DA1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High Stuff &amp; Movement</w:t>
            </w:r>
          </w:p>
        </w:tc>
        <w:tc>
          <w:tcPr>
            <w:tcW w:w="0" w:type="auto"/>
            <w:vAlign w:val="center"/>
            <w:hideMark/>
          </w:tcPr>
          <w:p w14:paraId="6DB35709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Faces best lineups, neutralizes all parks.</w:t>
            </w:r>
          </w:p>
        </w:tc>
      </w:tr>
      <w:tr w:rsidR="00BC415C" w:rsidRPr="00BC415C" w14:paraId="258E7486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92B7EA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#2 Co-Ace</w:t>
            </w:r>
          </w:p>
        </w:tc>
        <w:tc>
          <w:tcPr>
            <w:tcW w:w="0" w:type="auto"/>
            <w:vAlign w:val="center"/>
            <w:hideMark/>
          </w:tcPr>
          <w:p w14:paraId="51A62ABA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Similar shape, steadier Control</w:t>
            </w:r>
          </w:p>
        </w:tc>
        <w:tc>
          <w:tcPr>
            <w:tcW w:w="0" w:type="auto"/>
            <w:vAlign w:val="center"/>
            <w:hideMark/>
          </w:tcPr>
          <w:p w14:paraId="6EC20D8B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Keeps streaks going.</w:t>
            </w:r>
          </w:p>
        </w:tc>
      </w:tr>
      <w:tr w:rsidR="00BC415C" w:rsidRPr="00BC415C" w14:paraId="4CCAA70E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519093A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#3 Workhorse</w:t>
            </w:r>
          </w:p>
        </w:tc>
        <w:tc>
          <w:tcPr>
            <w:tcW w:w="0" w:type="auto"/>
            <w:vAlign w:val="center"/>
            <w:hideMark/>
          </w:tcPr>
          <w:p w14:paraId="0C83DA07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Mid ratings, high Stamina</w:t>
            </w:r>
          </w:p>
        </w:tc>
        <w:tc>
          <w:tcPr>
            <w:tcW w:w="0" w:type="auto"/>
            <w:vAlign w:val="center"/>
            <w:hideMark/>
          </w:tcPr>
          <w:p w14:paraId="394FFDDC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Eats innings, gives bullpen rest.</w:t>
            </w:r>
          </w:p>
        </w:tc>
      </w:tr>
      <w:tr w:rsidR="00BC415C" w:rsidRPr="00BC415C" w14:paraId="159DFADB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5779E87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#4 Contact Manager</w:t>
            </w:r>
          </w:p>
        </w:tc>
        <w:tc>
          <w:tcPr>
            <w:tcW w:w="0" w:type="auto"/>
            <w:vAlign w:val="center"/>
            <w:hideMark/>
          </w:tcPr>
          <w:p w14:paraId="29095DBD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High Movement, strong Control</w:t>
            </w:r>
          </w:p>
        </w:tc>
        <w:tc>
          <w:tcPr>
            <w:tcW w:w="0" w:type="auto"/>
            <w:vAlign w:val="center"/>
            <w:hideMark/>
          </w:tcPr>
          <w:p w14:paraId="675DD414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Keeps ball in play, relies on gloves.</w:t>
            </w:r>
          </w:p>
        </w:tc>
      </w:tr>
      <w:tr w:rsidR="00BC415C" w:rsidRPr="00BC415C" w14:paraId="4A79AC3B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8AD5323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#5 Wildcard</w:t>
            </w:r>
          </w:p>
        </w:tc>
        <w:tc>
          <w:tcPr>
            <w:tcW w:w="0" w:type="auto"/>
            <w:vAlign w:val="center"/>
            <w:hideMark/>
          </w:tcPr>
          <w:p w14:paraId="5C5B4CAA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Developing Stuff or recovering arm</w:t>
            </w:r>
          </w:p>
        </w:tc>
        <w:tc>
          <w:tcPr>
            <w:tcW w:w="0" w:type="auto"/>
            <w:vAlign w:val="center"/>
            <w:hideMark/>
          </w:tcPr>
          <w:p w14:paraId="359905A0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Evaluation slot.</w:t>
            </w:r>
          </w:p>
        </w:tc>
      </w:tr>
    </w:tbl>
    <w:p w14:paraId="38D13CDC" w14:textId="77777777" w:rsidR="00BC415C" w:rsidRPr="00BC415C" w:rsidRDefault="00BC415C" w:rsidP="00BC415C">
      <w:pPr>
        <w:rPr>
          <w:lang w:val="en-AU"/>
        </w:rPr>
      </w:pPr>
      <w:r w:rsidRPr="00BC415C">
        <w:rPr>
          <w:lang w:val="en-AU"/>
        </w:rPr>
        <w:t>Rotation health = diversity; don’t clone your aces.</w:t>
      </w:r>
    </w:p>
    <w:p w14:paraId="4E188D34" w14:textId="77777777" w:rsidR="00BC415C" w:rsidRPr="00BC415C" w:rsidRDefault="00BC415C" w:rsidP="00BC415C">
      <w:pPr>
        <w:rPr>
          <w:lang w:val="en-AU"/>
        </w:rPr>
      </w:pPr>
      <w:r w:rsidRPr="00BC415C">
        <w:rPr>
          <w:lang w:val="en-AU"/>
        </w:rPr>
        <w:pict w14:anchorId="354BADA4">
          <v:rect id="_x0000_i1838" style="width:0;height:1.5pt" o:hralign="center" o:hrstd="t" o:hr="t" fillcolor="#a0a0a0" stroked="f"/>
        </w:pict>
      </w:r>
    </w:p>
    <w:p w14:paraId="1EEDD018" w14:textId="77777777" w:rsidR="00BC415C" w:rsidRPr="00BC415C" w:rsidRDefault="00BC415C" w:rsidP="00BC415C">
      <w:pPr>
        <w:rPr>
          <w:b/>
          <w:bCs/>
          <w:lang w:val="en-AU"/>
        </w:rPr>
      </w:pPr>
      <w:r w:rsidRPr="00BC415C">
        <w:rPr>
          <w:rFonts w:ascii="Segoe UI Emoji" w:hAnsi="Segoe UI Emoji" w:cs="Segoe UI Emoji"/>
          <w:b/>
          <w:bCs/>
          <w:lang w:val="en-AU"/>
        </w:rPr>
        <w:t>🧠</w:t>
      </w:r>
      <w:r w:rsidRPr="00BC415C">
        <w:rPr>
          <w:b/>
          <w:bCs/>
          <w:lang w:val="en-AU"/>
        </w:rPr>
        <w:t xml:space="preserve"> 4. Building a Bullpen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38"/>
        <w:gridCol w:w="1986"/>
        <w:gridCol w:w="3913"/>
      </w:tblGrid>
      <w:tr w:rsidR="00BC415C" w:rsidRPr="00BC415C" w14:paraId="7B437435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454F825" w14:textId="77777777" w:rsidR="00BC415C" w:rsidRPr="00BC415C" w:rsidRDefault="00BC415C" w:rsidP="00BC415C">
            <w:pPr>
              <w:rPr>
                <w:b/>
                <w:bCs/>
                <w:lang w:val="en-AU"/>
              </w:rPr>
            </w:pPr>
            <w:r w:rsidRPr="00BC415C">
              <w:rPr>
                <w:b/>
                <w:bCs/>
                <w:lang w:val="en-AU"/>
              </w:rPr>
              <w:t>Role</w:t>
            </w:r>
          </w:p>
        </w:tc>
        <w:tc>
          <w:tcPr>
            <w:tcW w:w="0" w:type="auto"/>
            <w:vAlign w:val="center"/>
            <w:hideMark/>
          </w:tcPr>
          <w:p w14:paraId="6AC06B98" w14:textId="77777777" w:rsidR="00BC415C" w:rsidRPr="00BC415C" w:rsidRDefault="00BC415C" w:rsidP="00BC415C">
            <w:pPr>
              <w:rPr>
                <w:b/>
                <w:bCs/>
                <w:lang w:val="en-AU"/>
              </w:rPr>
            </w:pPr>
            <w:r w:rsidRPr="00BC415C">
              <w:rPr>
                <w:b/>
                <w:bCs/>
                <w:lang w:val="en-AU"/>
              </w:rPr>
              <w:t>Trinity Focus</w:t>
            </w:r>
          </w:p>
        </w:tc>
        <w:tc>
          <w:tcPr>
            <w:tcW w:w="0" w:type="auto"/>
            <w:vAlign w:val="center"/>
            <w:hideMark/>
          </w:tcPr>
          <w:p w14:paraId="72ECA359" w14:textId="77777777" w:rsidR="00BC415C" w:rsidRPr="00BC415C" w:rsidRDefault="00BC415C" w:rsidP="00BC415C">
            <w:pPr>
              <w:rPr>
                <w:b/>
                <w:bCs/>
                <w:lang w:val="en-AU"/>
              </w:rPr>
            </w:pPr>
            <w:r w:rsidRPr="00BC415C">
              <w:rPr>
                <w:b/>
                <w:bCs/>
                <w:lang w:val="en-AU"/>
              </w:rPr>
              <w:t>Pitch Mix Traits</w:t>
            </w:r>
          </w:p>
        </w:tc>
      </w:tr>
      <w:tr w:rsidR="00BC415C" w:rsidRPr="00BC415C" w14:paraId="6F4359EA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5CDFE3A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b/>
                <w:bCs/>
                <w:lang w:val="en-AU"/>
              </w:rPr>
              <w:t>Closer</w:t>
            </w:r>
          </w:p>
        </w:tc>
        <w:tc>
          <w:tcPr>
            <w:tcW w:w="0" w:type="auto"/>
            <w:vAlign w:val="center"/>
            <w:hideMark/>
          </w:tcPr>
          <w:p w14:paraId="2A9EE358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Stuff &gt; Movement</w:t>
            </w:r>
          </w:p>
        </w:tc>
        <w:tc>
          <w:tcPr>
            <w:tcW w:w="0" w:type="auto"/>
            <w:vAlign w:val="center"/>
            <w:hideMark/>
          </w:tcPr>
          <w:p w14:paraId="2C846C81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2–3 pitches, one wipe-out.</w:t>
            </w:r>
          </w:p>
        </w:tc>
      </w:tr>
      <w:tr w:rsidR="00BC415C" w:rsidRPr="00BC415C" w14:paraId="369D38C7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DD6A09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b/>
                <w:bCs/>
                <w:lang w:val="en-AU"/>
              </w:rPr>
              <w:t>Fireman / Stopper</w:t>
            </w:r>
          </w:p>
        </w:tc>
        <w:tc>
          <w:tcPr>
            <w:tcW w:w="0" w:type="auto"/>
            <w:vAlign w:val="center"/>
            <w:hideMark/>
          </w:tcPr>
          <w:p w14:paraId="1A3990D9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Stuff ≈ Movement</w:t>
            </w:r>
          </w:p>
        </w:tc>
        <w:tc>
          <w:tcPr>
            <w:tcW w:w="0" w:type="auto"/>
            <w:vAlign w:val="center"/>
            <w:hideMark/>
          </w:tcPr>
          <w:p w14:paraId="2D768370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Handles chaos; needs 3rd pitch.</w:t>
            </w:r>
          </w:p>
        </w:tc>
      </w:tr>
      <w:tr w:rsidR="00BC415C" w:rsidRPr="00BC415C" w14:paraId="52ED2D39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8980302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b/>
                <w:bCs/>
                <w:lang w:val="en-AU"/>
              </w:rPr>
              <w:t>Setup</w:t>
            </w:r>
          </w:p>
        </w:tc>
        <w:tc>
          <w:tcPr>
            <w:tcW w:w="0" w:type="auto"/>
            <w:vAlign w:val="center"/>
            <w:hideMark/>
          </w:tcPr>
          <w:p w14:paraId="0AB83FF8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Stuff &gt; Control</w:t>
            </w:r>
          </w:p>
        </w:tc>
        <w:tc>
          <w:tcPr>
            <w:tcW w:w="0" w:type="auto"/>
            <w:vAlign w:val="center"/>
            <w:hideMark/>
          </w:tcPr>
          <w:p w14:paraId="597AB135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Mid leverage, 1 dominant breaking pitch.</w:t>
            </w:r>
          </w:p>
        </w:tc>
      </w:tr>
      <w:tr w:rsidR="00BC415C" w:rsidRPr="00BC415C" w14:paraId="54C6C038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FECBDEB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b/>
                <w:bCs/>
                <w:lang w:val="en-AU"/>
              </w:rPr>
              <w:t>Middle Relief</w:t>
            </w:r>
          </w:p>
        </w:tc>
        <w:tc>
          <w:tcPr>
            <w:tcW w:w="0" w:type="auto"/>
            <w:vAlign w:val="center"/>
            <w:hideMark/>
          </w:tcPr>
          <w:p w14:paraId="683ED4E2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Balanced</w:t>
            </w:r>
          </w:p>
        </w:tc>
        <w:tc>
          <w:tcPr>
            <w:tcW w:w="0" w:type="auto"/>
            <w:vAlign w:val="center"/>
            <w:hideMark/>
          </w:tcPr>
          <w:p w14:paraId="4D79CD53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Low BBs, quick outs.</w:t>
            </w:r>
          </w:p>
        </w:tc>
      </w:tr>
      <w:tr w:rsidR="00BC415C" w:rsidRPr="00BC415C" w14:paraId="088E916A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C900BA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b/>
                <w:bCs/>
                <w:lang w:val="en-AU"/>
              </w:rPr>
              <w:t>Long Relief</w:t>
            </w:r>
          </w:p>
        </w:tc>
        <w:tc>
          <w:tcPr>
            <w:tcW w:w="0" w:type="auto"/>
            <w:vAlign w:val="center"/>
            <w:hideMark/>
          </w:tcPr>
          <w:p w14:paraId="252DDE5A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Movement + Control</w:t>
            </w:r>
          </w:p>
        </w:tc>
        <w:tc>
          <w:tcPr>
            <w:tcW w:w="0" w:type="auto"/>
            <w:vAlign w:val="center"/>
            <w:hideMark/>
          </w:tcPr>
          <w:p w14:paraId="6BB7E30E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Starter-lite; stamina critical.</w:t>
            </w:r>
          </w:p>
        </w:tc>
      </w:tr>
    </w:tbl>
    <w:p w14:paraId="606D56C3" w14:textId="77777777" w:rsidR="00BC415C" w:rsidRPr="00BC415C" w:rsidRDefault="00BC415C" w:rsidP="00BC415C">
      <w:pPr>
        <w:rPr>
          <w:lang w:val="en-AU"/>
        </w:rPr>
      </w:pPr>
      <w:r w:rsidRPr="00BC415C">
        <w:rPr>
          <w:lang w:val="en-AU"/>
        </w:rPr>
        <w:t>Keep one arm of each persuasion; that’s how you survive 162.</w:t>
      </w:r>
    </w:p>
    <w:p w14:paraId="5DA66D13" w14:textId="77777777" w:rsidR="00BC415C" w:rsidRPr="00BC415C" w:rsidRDefault="00BC415C" w:rsidP="00BC415C">
      <w:pPr>
        <w:rPr>
          <w:lang w:val="en-AU"/>
        </w:rPr>
      </w:pPr>
      <w:r w:rsidRPr="00BC415C">
        <w:rPr>
          <w:lang w:val="en-AU"/>
        </w:rPr>
        <w:pict w14:anchorId="335134E3">
          <v:rect id="_x0000_i1839" style="width:0;height:1.5pt" o:hralign="center" o:hrstd="t" o:hr="t" fillcolor="#a0a0a0" stroked="f"/>
        </w:pict>
      </w:r>
    </w:p>
    <w:p w14:paraId="54B363DE" w14:textId="77777777" w:rsidR="00BC415C" w:rsidRPr="00BC415C" w:rsidRDefault="00BC415C" w:rsidP="00BC415C">
      <w:pPr>
        <w:rPr>
          <w:b/>
          <w:bCs/>
          <w:lang w:val="en-AU"/>
        </w:rPr>
      </w:pPr>
      <w:r w:rsidRPr="00BC415C">
        <w:rPr>
          <w:rFonts w:ascii="Segoe UI Emoji" w:hAnsi="Segoe UI Emoji" w:cs="Segoe UI Emoji"/>
          <w:b/>
          <w:bCs/>
          <w:lang w:val="en-AU"/>
        </w:rPr>
        <w:t>🧮</w:t>
      </w:r>
      <w:r w:rsidRPr="00BC415C">
        <w:rPr>
          <w:b/>
          <w:bCs/>
          <w:lang w:val="en-AU"/>
        </w:rPr>
        <w:t xml:space="preserve"> 5. Matching Pitcher to Park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42"/>
        <w:gridCol w:w="1693"/>
        <w:gridCol w:w="3570"/>
      </w:tblGrid>
      <w:tr w:rsidR="00BC415C" w:rsidRPr="00BC415C" w14:paraId="673D8722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10B200E" w14:textId="77777777" w:rsidR="00BC415C" w:rsidRPr="00BC415C" w:rsidRDefault="00BC415C" w:rsidP="00BC415C">
            <w:pPr>
              <w:rPr>
                <w:b/>
                <w:bCs/>
                <w:lang w:val="en-AU"/>
              </w:rPr>
            </w:pPr>
            <w:r w:rsidRPr="00BC415C">
              <w:rPr>
                <w:b/>
                <w:bCs/>
                <w:lang w:val="en-AU"/>
              </w:rPr>
              <w:lastRenderedPageBreak/>
              <w:t>Park Type</w:t>
            </w:r>
          </w:p>
        </w:tc>
        <w:tc>
          <w:tcPr>
            <w:tcW w:w="0" w:type="auto"/>
            <w:vAlign w:val="center"/>
            <w:hideMark/>
          </w:tcPr>
          <w:p w14:paraId="22D97BD9" w14:textId="77777777" w:rsidR="00BC415C" w:rsidRPr="00BC415C" w:rsidRDefault="00BC415C" w:rsidP="00BC415C">
            <w:pPr>
              <w:rPr>
                <w:b/>
                <w:bCs/>
                <w:lang w:val="en-AU"/>
              </w:rPr>
            </w:pPr>
            <w:r w:rsidRPr="00BC415C">
              <w:rPr>
                <w:b/>
                <w:bCs/>
                <w:lang w:val="en-AU"/>
              </w:rPr>
              <w:t>Best Archetype</w:t>
            </w:r>
          </w:p>
        </w:tc>
        <w:tc>
          <w:tcPr>
            <w:tcW w:w="0" w:type="auto"/>
            <w:vAlign w:val="center"/>
            <w:hideMark/>
          </w:tcPr>
          <w:p w14:paraId="0C71079B" w14:textId="77777777" w:rsidR="00BC415C" w:rsidRPr="00BC415C" w:rsidRDefault="00BC415C" w:rsidP="00BC415C">
            <w:pPr>
              <w:rPr>
                <w:b/>
                <w:bCs/>
                <w:lang w:val="en-AU"/>
              </w:rPr>
            </w:pPr>
            <w:r w:rsidRPr="00BC415C">
              <w:rPr>
                <w:b/>
                <w:bCs/>
                <w:lang w:val="en-AU"/>
              </w:rPr>
              <w:t>Key Traits</w:t>
            </w:r>
          </w:p>
        </w:tc>
      </w:tr>
      <w:tr w:rsidR="00BC415C" w:rsidRPr="00BC415C" w14:paraId="38EAB003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75FFED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HR-Friendly (short porches)</w:t>
            </w:r>
          </w:p>
        </w:tc>
        <w:tc>
          <w:tcPr>
            <w:tcW w:w="0" w:type="auto"/>
            <w:vAlign w:val="center"/>
            <w:hideMark/>
          </w:tcPr>
          <w:p w14:paraId="4FE7FDB7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Movement-heavy</w:t>
            </w:r>
          </w:p>
        </w:tc>
        <w:tc>
          <w:tcPr>
            <w:tcW w:w="0" w:type="auto"/>
            <w:vAlign w:val="center"/>
            <w:hideMark/>
          </w:tcPr>
          <w:p w14:paraId="11FD2E6C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Sinker, Change, grounders.</w:t>
            </w:r>
          </w:p>
        </w:tc>
      </w:tr>
      <w:tr w:rsidR="00BC415C" w:rsidRPr="00BC415C" w14:paraId="0A71D90C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E6F4792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Neutral</w:t>
            </w:r>
          </w:p>
        </w:tc>
        <w:tc>
          <w:tcPr>
            <w:tcW w:w="0" w:type="auto"/>
            <w:vAlign w:val="center"/>
            <w:hideMark/>
          </w:tcPr>
          <w:p w14:paraId="2E1975C5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Balanced</w:t>
            </w:r>
          </w:p>
        </w:tc>
        <w:tc>
          <w:tcPr>
            <w:tcW w:w="0" w:type="auto"/>
            <w:vAlign w:val="center"/>
            <w:hideMark/>
          </w:tcPr>
          <w:p w14:paraId="21C7D638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Variety wins.</w:t>
            </w:r>
          </w:p>
        </w:tc>
      </w:tr>
      <w:tr w:rsidR="00BC415C" w:rsidRPr="00BC415C" w14:paraId="648F8A02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A04566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Pitcher’s Park (deep gaps)</w:t>
            </w:r>
          </w:p>
        </w:tc>
        <w:tc>
          <w:tcPr>
            <w:tcW w:w="0" w:type="auto"/>
            <w:vAlign w:val="center"/>
            <w:hideMark/>
          </w:tcPr>
          <w:p w14:paraId="3B93420E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Stuff-heavy</w:t>
            </w:r>
          </w:p>
        </w:tc>
        <w:tc>
          <w:tcPr>
            <w:tcW w:w="0" w:type="auto"/>
            <w:vAlign w:val="center"/>
            <w:hideMark/>
          </w:tcPr>
          <w:p w14:paraId="1B59F16C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Strikeouts + lazy flies.</w:t>
            </w:r>
          </w:p>
        </w:tc>
      </w:tr>
      <w:tr w:rsidR="00BC415C" w:rsidRPr="00BC415C" w14:paraId="67A806CD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1AE5D65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Turf / Fast Infield</w:t>
            </w:r>
          </w:p>
        </w:tc>
        <w:tc>
          <w:tcPr>
            <w:tcW w:w="0" w:type="auto"/>
            <w:vAlign w:val="center"/>
            <w:hideMark/>
          </w:tcPr>
          <w:p w14:paraId="4941D065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Control artists</w:t>
            </w:r>
          </w:p>
        </w:tc>
        <w:tc>
          <w:tcPr>
            <w:tcW w:w="0" w:type="auto"/>
            <w:vAlign w:val="center"/>
            <w:hideMark/>
          </w:tcPr>
          <w:p w14:paraId="7CE49153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Force routine grounders, trust speed.</w:t>
            </w:r>
          </w:p>
        </w:tc>
      </w:tr>
    </w:tbl>
    <w:p w14:paraId="3419C4CF" w14:textId="77777777" w:rsidR="00BC415C" w:rsidRPr="00BC415C" w:rsidRDefault="00BC415C" w:rsidP="00BC415C">
      <w:pPr>
        <w:rPr>
          <w:lang w:val="en-AU"/>
        </w:rPr>
      </w:pPr>
      <w:r w:rsidRPr="00BC415C">
        <w:rPr>
          <w:lang w:val="en-AU"/>
        </w:rPr>
        <w:pict w14:anchorId="4D66A6CE">
          <v:rect id="_x0000_i1840" style="width:0;height:1.5pt" o:hralign="center" o:hrstd="t" o:hr="t" fillcolor="#a0a0a0" stroked="f"/>
        </w:pict>
      </w:r>
    </w:p>
    <w:p w14:paraId="5BA006F9" w14:textId="77777777" w:rsidR="00BC415C" w:rsidRPr="00BC415C" w:rsidRDefault="00BC415C" w:rsidP="00BC415C">
      <w:pPr>
        <w:rPr>
          <w:b/>
          <w:bCs/>
          <w:lang w:val="en-AU"/>
        </w:rPr>
      </w:pPr>
      <w:r w:rsidRPr="00BC415C">
        <w:rPr>
          <w:rFonts w:ascii="Segoe UI Emoji" w:hAnsi="Segoe UI Emoji" w:cs="Segoe UI Emoji"/>
          <w:b/>
          <w:bCs/>
          <w:lang w:val="en-AU"/>
        </w:rPr>
        <w:t>🧱</w:t>
      </w:r>
      <w:r w:rsidRPr="00BC415C">
        <w:rPr>
          <w:b/>
          <w:bCs/>
          <w:lang w:val="en-AU"/>
        </w:rPr>
        <w:t xml:space="preserve"> 6. Aligning </w:t>
      </w:r>
      <w:proofErr w:type="spellStart"/>
      <w:r w:rsidRPr="00BC415C">
        <w:rPr>
          <w:b/>
          <w:bCs/>
          <w:lang w:val="en-AU"/>
        </w:rPr>
        <w:t>Defense</w:t>
      </w:r>
      <w:proofErr w:type="spellEnd"/>
      <w:r w:rsidRPr="00BC415C">
        <w:rPr>
          <w:b/>
          <w:bCs/>
          <w:lang w:val="en-AU"/>
        </w:rPr>
        <w:t xml:space="preserve"> Behind Pitchers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98"/>
        <w:gridCol w:w="5798"/>
      </w:tblGrid>
      <w:tr w:rsidR="00BC415C" w:rsidRPr="00BC415C" w14:paraId="456CFA26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5386D21" w14:textId="77777777" w:rsidR="00BC415C" w:rsidRPr="00BC415C" w:rsidRDefault="00BC415C" w:rsidP="00BC415C">
            <w:pPr>
              <w:rPr>
                <w:b/>
                <w:bCs/>
                <w:lang w:val="en-AU"/>
              </w:rPr>
            </w:pPr>
            <w:r w:rsidRPr="00BC415C">
              <w:rPr>
                <w:b/>
                <w:bCs/>
                <w:lang w:val="en-AU"/>
              </w:rPr>
              <w:t>Pitcher Type</w:t>
            </w:r>
          </w:p>
        </w:tc>
        <w:tc>
          <w:tcPr>
            <w:tcW w:w="0" w:type="auto"/>
            <w:vAlign w:val="center"/>
            <w:hideMark/>
          </w:tcPr>
          <w:p w14:paraId="00BF4955" w14:textId="77777777" w:rsidR="00BC415C" w:rsidRPr="00BC415C" w:rsidRDefault="00BC415C" w:rsidP="00BC415C">
            <w:pPr>
              <w:rPr>
                <w:b/>
                <w:bCs/>
                <w:lang w:val="en-AU"/>
              </w:rPr>
            </w:pPr>
            <w:r w:rsidRPr="00BC415C">
              <w:rPr>
                <w:b/>
                <w:bCs/>
                <w:lang w:val="en-AU"/>
              </w:rPr>
              <w:t>Defensive Emphasis</w:t>
            </w:r>
          </w:p>
        </w:tc>
      </w:tr>
      <w:tr w:rsidR="00BC415C" w:rsidRPr="00BC415C" w14:paraId="23C9F792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0C56D75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Ground-baller</w:t>
            </w:r>
          </w:p>
        </w:tc>
        <w:tc>
          <w:tcPr>
            <w:tcW w:w="0" w:type="auto"/>
            <w:vAlign w:val="center"/>
            <w:hideMark/>
          </w:tcPr>
          <w:p w14:paraId="3104E4CA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Strong infield range (SS/2B/3B).</w:t>
            </w:r>
          </w:p>
        </w:tc>
      </w:tr>
      <w:tr w:rsidR="00BC415C" w:rsidRPr="00BC415C" w14:paraId="51A12DB1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62B6762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Fly-baller</w:t>
            </w:r>
          </w:p>
        </w:tc>
        <w:tc>
          <w:tcPr>
            <w:tcW w:w="0" w:type="auto"/>
            <w:vAlign w:val="center"/>
            <w:hideMark/>
          </w:tcPr>
          <w:p w14:paraId="1A29D370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Speed in CF, sure-handed corners.</w:t>
            </w:r>
          </w:p>
        </w:tc>
      </w:tr>
      <w:tr w:rsidR="00BC415C" w:rsidRPr="00BC415C" w14:paraId="54CD2FD8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F62B1C3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Strikeout artist</w:t>
            </w:r>
          </w:p>
        </w:tc>
        <w:tc>
          <w:tcPr>
            <w:tcW w:w="0" w:type="auto"/>
            <w:vAlign w:val="center"/>
            <w:hideMark/>
          </w:tcPr>
          <w:p w14:paraId="784A4886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Catcher framing &amp; blocking more important than range.</w:t>
            </w:r>
          </w:p>
        </w:tc>
      </w:tr>
      <w:tr w:rsidR="00BC415C" w:rsidRPr="00BC415C" w14:paraId="4C6DE2A0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EB15259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Knuckleballer</w:t>
            </w:r>
          </w:p>
        </w:tc>
        <w:tc>
          <w:tcPr>
            <w:tcW w:w="0" w:type="auto"/>
            <w:vAlign w:val="center"/>
            <w:hideMark/>
          </w:tcPr>
          <w:p w14:paraId="53B11B37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Catcher with high ability; reflex infielders (random bounces).</w:t>
            </w:r>
          </w:p>
        </w:tc>
      </w:tr>
    </w:tbl>
    <w:p w14:paraId="2E9BDF34" w14:textId="77777777" w:rsidR="00BC415C" w:rsidRPr="00BC415C" w:rsidRDefault="00BC415C" w:rsidP="00BC415C">
      <w:pPr>
        <w:rPr>
          <w:lang w:val="en-AU"/>
        </w:rPr>
      </w:pPr>
      <w:proofErr w:type="spellStart"/>
      <w:r w:rsidRPr="00BC415C">
        <w:rPr>
          <w:lang w:val="en-AU"/>
        </w:rPr>
        <w:t>Defense</w:t>
      </w:r>
      <w:proofErr w:type="spellEnd"/>
      <w:r w:rsidRPr="00BC415C">
        <w:rPr>
          <w:lang w:val="en-AU"/>
        </w:rPr>
        <w:t xml:space="preserve"> completes the Trinity — the unseen fourth pillar.</w:t>
      </w:r>
    </w:p>
    <w:p w14:paraId="2CCEA7E2" w14:textId="77777777" w:rsidR="00BC415C" w:rsidRPr="00BC415C" w:rsidRDefault="00BC415C" w:rsidP="00BC415C">
      <w:pPr>
        <w:rPr>
          <w:lang w:val="en-AU"/>
        </w:rPr>
      </w:pPr>
      <w:r w:rsidRPr="00BC415C">
        <w:rPr>
          <w:lang w:val="en-AU"/>
        </w:rPr>
        <w:pict w14:anchorId="761A0B78">
          <v:rect id="_x0000_i1841" style="width:0;height:1.5pt" o:hralign="center" o:hrstd="t" o:hr="t" fillcolor="#a0a0a0" stroked="f"/>
        </w:pict>
      </w:r>
    </w:p>
    <w:p w14:paraId="0F0B425A" w14:textId="77777777" w:rsidR="00BC415C" w:rsidRPr="00BC415C" w:rsidRDefault="00BC415C" w:rsidP="00BC415C">
      <w:pPr>
        <w:rPr>
          <w:b/>
          <w:bCs/>
          <w:lang w:val="en-AU"/>
        </w:rPr>
      </w:pPr>
      <w:r w:rsidRPr="00BC415C">
        <w:rPr>
          <w:rFonts w:ascii="Segoe UI Emoji" w:hAnsi="Segoe UI Emoji" w:cs="Segoe UI Emoji"/>
          <w:b/>
          <w:bCs/>
          <w:lang w:val="en-AU"/>
        </w:rPr>
        <w:t>🧩</w:t>
      </w:r>
      <w:r w:rsidRPr="00BC415C">
        <w:rPr>
          <w:b/>
          <w:bCs/>
          <w:lang w:val="en-AU"/>
        </w:rPr>
        <w:t xml:space="preserve"> 7. Reading Performance Trends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7"/>
        <w:gridCol w:w="2785"/>
        <w:gridCol w:w="3538"/>
      </w:tblGrid>
      <w:tr w:rsidR="00BC415C" w:rsidRPr="00BC415C" w14:paraId="28C116F1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DFD217B" w14:textId="77777777" w:rsidR="00BC415C" w:rsidRPr="00BC415C" w:rsidRDefault="00BC415C" w:rsidP="00BC415C">
            <w:pPr>
              <w:rPr>
                <w:b/>
                <w:bCs/>
                <w:lang w:val="en-AU"/>
              </w:rPr>
            </w:pPr>
            <w:r w:rsidRPr="00BC415C">
              <w:rPr>
                <w:b/>
                <w:bCs/>
                <w:lang w:val="en-AU"/>
              </w:rPr>
              <w:t>Trend</w:t>
            </w:r>
          </w:p>
        </w:tc>
        <w:tc>
          <w:tcPr>
            <w:tcW w:w="0" w:type="auto"/>
            <w:vAlign w:val="center"/>
            <w:hideMark/>
          </w:tcPr>
          <w:p w14:paraId="32FA3AA9" w14:textId="77777777" w:rsidR="00BC415C" w:rsidRPr="00BC415C" w:rsidRDefault="00BC415C" w:rsidP="00BC415C">
            <w:pPr>
              <w:rPr>
                <w:b/>
                <w:bCs/>
                <w:lang w:val="en-AU"/>
              </w:rPr>
            </w:pPr>
            <w:r w:rsidRPr="00BC415C">
              <w:rPr>
                <w:b/>
                <w:bCs/>
                <w:lang w:val="en-AU"/>
              </w:rPr>
              <w:t>Likely Meaning</w:t>
            </w:r>
          </w:p>
        </w:tc>
        <w:tc>
          <w:tcPr>
            <w:tcW w:w="0" w:type="auto"/>
            <w:vAlign w:val="center"/>
            <w:hideMark/>
          </w:tcPr>
          <w:p w14:paraId="44A92A1B" w14:textId="77777777" w:rsidR="00BC415C" w:rsidRPr="00BC415C" w:rsidRDefault="00BC415C" w:rsidP="00BC415C">
            <w:pPr>
              <w:rPr>
                <w:b/>
                <w:bCs/>
                <w:lang w:val="en-AU"/>
              </w:rPr>
            </w:pPr>
            <w:r w:rsidRPr="00BC415C">
              <w:rPr>
                <w:b/>
                <w:bCs/>
                <w:lang w:val="en-AU"/>
              </w:rPr>
              <w:t>Adjustment</w:t>
            </w:r>
          </w:p>
        </w:tc>
      </w:tr>
      <w:tr w:rsidR="00BC415C" w:rsidRPr="00BC415C" w14:paraId="2E9DDBF0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299D9D2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Rising K/9, rising HR/9</w:t>
            </w:r>
          </w:p>
        </w:tc>
        <w:tc>
          <w:tcPr>
            <w:tcW w:w="0" w:type="auto"/>
            <w:vAlign w:val="center"/>
            <w:hideMark/>
          </w:tcPr>
          <w:p w14:paraId="3345FE98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Over-reliance on high fastballs</w:t>
            </w:r>
          </w:p>
        </w:tc>
        <w:tc>
          <w:tcPr>
            <w:tcW w:w="0" w:type="auto"/>
            <w:vAlign w:val="center"/>
            <w:hideMark/>
          </w:tcPr>
          <w:p w14:paraId="1F44D4A1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Add movement pitch, lower zone.</w:t>
            </w:r>
          </w:p>
        </w:tc>
      </w:tr>
      <w:tr w:rsidR="00BC415C" w:rsidRPr="00BC415C" w14:paraId="32C856A6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0B498B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Falling BB/9, rising BABIP</w:t>
            </w:r>
          </w:p>
        </w:tc>
        <w:tc>
          <w:tcPr>
            <w:tcW w:w="0" w:type="auto"/>
            <w:vAlign w:val="center"/>
            <w:hideMark/>
          </w:tcPr>
          <w:p w14:paraId="41116503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Too many strikes</w:t>
            </w:r>
          </w:p>
        </w:tc>
        <w:tc>
          <w:tcPr>
            <w:tcW w:w="0" w:type="auto"/>
            <w:vAlign w:val="center"/>
            <w:hideMark/>
          </w:tcPr>
          <w:p w14:paraId="535D0652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Expand edges, reintroduce chase pitch.</w:t>
            </w:r>
          </w:p>
        </w:tc>
      </w:tr>
      <w:tr w:rsidR="00BC415C" w:rsidRPr="00BC415C" w14:paraId="076F17DE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AB0F67F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Falling HR/9, low K/9</w:t>
            </w:r>
          </w:p>
        </w:tc>
        <w:tc>
          <w:tcPr>
            <w:tcW w:w="0" w:type="auto"/>
            <w:vAlign w:val="center"/>
            <w:hideMark/>
          </w:tcPr>
          <w:p w14:paraId="01ED37F6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Movement improving</w:t>
            </w:r>
          </w:p>
        </w:tc>
        <w:tc>
          <w:tcPr>
            <w:tcW w:w="0" w:type="auto"/>
            <w:vAlign w:val="center"/>
            <w:hideMark/>
          </w:tcPr>
          <w:p w14:paraId="04889955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Encourage pitch-to-contact approach.</w:t>
            </w:r>
          </w:p>
        </w:tc>
      </w:tr>
      <w:tr w:rsidR="00BC415C" w:rsidRPr="00BC415C" w14:paraId="474A1757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F35CC8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ERA up, FIP steady</w:t>
            </w:r>
          </w:p>
        </w:tc>
        <w:tc>
          <w:tcPr>
            <w:tcW w:w="0" w:type="auto"/>
            <w:vAlign w:val="center"/>
            <w:hideMark/>
          </w:tcPr>
          <w:p w14:paraId="523B37A1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 xml:space="preserve">Bad luck or </w:t>
            </w:r>
            <w:proofErr w:type="spellStart"/>
            <w:r w:rsidRPr="00BC415C">
              <w:rPr>
                <w:lang w:val="en-AU"/>
              </w:rPr>
              <w:t>defense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4D1FFAB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Patience; don’t panic.</w:t>
            </w:r>
          </w:p>
        </w:tc>
      </w:tr>
      <w:tr w:rsidR="00BC415C" w:rsidRPr="00BC415C" w14:paraId="5E1DE05C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06E44BE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FIP up, ERA steady</w:t>
            </w:r>
          </w:p>
        </w:tc>
        <w:tc>
          <w:tcPr>
            <w:tcW w:w="0" w:type="auto"/>
            <w:vAlign w:val="center"/>
            <w:hideMark/>
          </w:tcPr>
          <w:p w14:paraId="214FE23A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Regression coming</w:t>
            </w:r>
          </w:p>
        </w:tc>
        <w:tc>
          <w:tcPr>
            <w:tcW w:w="0" w:type="auto"/>
            <w:vAlign w:val="center"/>
            <w:hideMark/>
          </w:tcPr>
          <w:p w14:paraId="10A67D34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Pre-emptively tweak sliders.</w:t>
            </w:r>
          </w:p>
        </w:tc>
      </w:tr>
    </w:tbl>
    <w:p w14:paraId="3B350EEA" w14:textId="77777777" w:rsidR="00BC415C" w:rsidRPr="00BC415C" w:rsidRDefault="00BC415C" w:rsidP="00BC415C">
      <w:pPr>
        <w:rPr>
          <w:lang w:val="en-AU"/>
        </w:rPr>
      </w:pPr>
      <w:r w:rsidRPr="00BC415C">
        <w:rPr>
          <w:lang w:val="en-AU"/>
        </w:rPr>
        <w:pict w14:anchorId="6036E43E">
          <v:rect id="_x0000_i1842" style="width:0;height:1.5pt" o:hralign="center" o:hrstd="t" o:hr="t" fillcolor="#a0a0a0" stroked="f"/>
        </w:pict>
      </w:r>
    </w:p>
    <w:p w14:paraId="7D89EEEF" w14:textId="77777777" w:rsidR="00BC415C" w:rsidRPr="00BC415C" w:rsidRDefault="00BC415C" w:rsidP="00BC415C">
      <w:pPr>
        <w:rPr>
          <w:b/>
          <w:bCs/>
          <w:lang w:val="en-AU"/>
        </w:rPr>
      </w:pPr>
      <w:r w:rsidRPr="00BC415C">
        <w:rPr>
          <w:rFonts w:ascii="Segoe UI Emoji" w:hAnsi="Segoe UI Emoji" w:cs="Segoe UI Emoji"/>
          <w:b/>
          <w:bCs/>
          <w:lang w:val="en-AU"/>
        </w:rPr>
        <w:lastRenderedPageBreak/>
        <w:t>⚾</w:t>
      </w:r>
      <w:r w:rsidRPr="00BC415C">
        <w:rPr>
          <w:b/>
          <w:bCs/>
          <w:lang w:val="en-AU"/>
        </w:rPr>
        <w:t xml:space="preserve"> 8. Creating Staff Balance</w:t>
      </w:r>
    </w:p>
    <w:p w14:paraId="2FA0556A" w14:textId="77777777" w:rsidR="00BC415C" w:rsidRPr="00BC415C" w:rsidRDefault="00BC415C" w:rsidP="00BC415C">
      <w:pPr>
        <w:rPr>
          <w:lang w:val="en-AU"/>
        </w:rPr>
      </w:pPr>
      <w:r w:rsidRPr="00BC415C">
        <w:rPr>
          <w:lang w:val="en-AU"/>
        </w:rPr>
        <w:t>When assembling a staff:</w:t>
      </w:r>
    </w:p>
    <w:p w14:paraId="34F99076" w14:textId="77777777" w:rsidR="00BC415C" w:rsidRPr="00BC415C" w:rsidRDefault="00BC415C" w:rsidP="00BC415C">
      <w:pPr>
        <w:numPr>
          <w:ilvl w:val="0"/>
          <w:numId w:val="55"/>
        </w:numPr>
        <w:rPr>
          <w:lang w:val="en-AU"/>
        </w:rPr>
      </w:pPr>
      <w:r w:rsidRPr="00BC415C">
        <w:rPr>
          <w:lang w:val="en-AU"/>
        </w:rPr>
        <w:t xml:space="preserve">Pair </w:t>
      </w:r>
      <w:r w:rsidRPr="00BC415C">
        <w:rPr>
          <w:b/>
          <w:bCs/>
          <w:lang w:val="en-AU"/>
        </w:rPr>
        <w:t>Stuff-heavy</w:t>
      </w:r>
      <w:r w:rsidRPr="00BC415C">
        <w:rPr>
          <w:lang w:val="en-AU"/>
        </w:rPr>
        <w:t xml:space="preserve"> starters with </w:t>
      </w:r>
      <w:r w:rsidRPr="00BC415C">
        <w:rPr>
          <w:b/>
          <w:bCs/>
          <w:lang w:val="en-AU"/>
        </w:rPr>
        <w:t>Movement-heavy</w:t>
      </w:r>
      <w:r w:rsidRPr="00BC415C">
        <w:rPr>
          <w:lang w:val="en-AU"/>
        </w:rPr>
        <w:t xml:space="preserve"> bullpen.</w:t>
      </w:r>
    </w:p>
    <w:p w14:paraId="6527C73F" w14:textId="77777777" w:rsidR="00BC415C" w:rsidRPr="00BC415C" w:rsidRDefault="00BC415C" w:rsidP="00BC415C">
      <w:pPr>
        <w:numPr>
          <w:ilvl w:val="0"/>
          <w:numId w:val="55"/>
        </w:numPr>
        <w:rPr>
          <w:lang w:val="en-AU"/>
        </w:rPr>
      </w:pPr>
      <w:r w:rsidRPr="00BC415C">
        <w:rPr>
          <w:lang w:val="en-AU"/>
        </w:rPr>
        <w:t xml:space="preserve">Rotate </w:t>
      </w:r>
      <w:r w:rsidRPr="00BC415C">
        <w:rPr>
          <w:b/>
          <w:bCs/>
          <w:lang w:val="en-AU"/>
        </w:rPr>
        <w:t>handedness</w:t>
      </w:r>
      <w:r w:rsidRPr="00BC415C">
        <w:rPr>
          <w:lang w:val="en-AU"/>
        </w:rPr>
        <w:t xml:space="preserve"> to keep lineups off balance.</w:t>
      </w:r>
    </w:p>
    <w:p w14:paraId="4213A78F" w14:textId="77777777" w:rsidR="00BC415C" w:rsidRPr="00BC415C" w:rsidRDefault="00BC415C" w:rsidP="00BC415C">
      <w:pPr>
        <w:numPr>
          <w:ilvl w:val="0"/>
          <w:numId w:val="55"/>
        </w:numPr>
        <w:rPr>
          <w:lang w:val="en-AU"/>
        </w:rPr>
      </w:pPr>
      <w:r w:rsidRPr="00BC415C">
        <w:rPr>
          <w:lang w:val="en-AU"/>
        </w:rPr>
        <w:t xml:space="preserve">Maintain at least one </w:t>
      </w:r>
      <w:r w:rsidRPr="00BC415C">
        <w:rPr>
          <w:b/>
          <w:bCs/>
          <w:lang w:val="en-AU"/>
        </w:rPr>
        <w:t>Control-specialist</w:t>
      </w:r>
      <w:r w:rsidRPr="00BC415C">
        <w:rPr>
          <w:lang w:val="en-AU"/>
        </w:rPr>
        <w:t xml:space="preserve"> per group — the “rhythm setter.”</w:t>
      </w:r>
    </w:p>
    <w:p w14:paraId="070FF377" w14:textId="77777777" w:rsidR="00BC415C" w:rsidRPr="00BC415C" w:rsidRDefault="00BC415C" w:rsidP="00BC415C">
      <w:pPr>
        <w:numPr>
          <w:ilvl w:val="0"/>
          <w:numId w:val="55"/>
        </w:numPr>
        <w:rPr>
          <w:lang w:val="en-AU"/>
        </w:rPr>
      </w:pPr>
      <w:r w:rsidRPr="00BC415C">
        <w:rPr>
          <w:lang w:val="en-AU"/>
        </w:rPr>
        <w:t>Never have five fly-ballers in a homer park.</w:t>
      </w:r>
    </w:p>
    <w:p w14:paraId="09FBDFE5" w14:textId="77777777" w:rsidR="00BC415C" w:rsidRPr="00BC415C" w:rsidRDefault="00BC415C" w:rsidP="00BC415C">
      <w:pPr>
        <w:rPr>
          <w:lang w:val="en-AU"/>
        </w:rPr>
      </w:pPr>
      <w:r w:rsidRPr="00BC415C">
        <w:rPr>
          <w:lang w:val="en-AU"/>
        </w:rPr>
        <w:pict w14:anchorId="34DEFCDC">
          <v:rect id="_x0000_i1843" style="width:0;height:1.5pt" o:hralign="center" o:hrstd="t" o:hr="t" fillcolor="#a0a0a0" stroked="f"/>
        </w:pict>
      </w:r>
    </w:p>
    <w:p w14:paraId="1EC9087E" w14:textId="77777777" w:rsidR="00BC415C" w:rsidRPr="00BC415C" w:rsidRDefault="00BC415C" w:rsidP="00BC415C">
      <w:pPr>
        <w:rPr>
          <w:b/>
          <w:bCs/>
          <w:lang w:val="en-AU"/>
        </w:rPr>
      </w:pPr>
      <w:r w:rsidRPr="00BC415C">
        <w:rPr>
          <w:rFonts w:ascii="Segoe UI Emoji" w:hAnsi="Segoe UI Emoji" w:cs="Segoe UI Emoji"/>
          <w:b/>
          <w:bCs/>
          <w:lang w:val="en-AU"/>
        </w:rPr>
        <w:t>🧠</w:t>
      </w:r>
      <w:r w:rsidRPr="00BC415C">
        <w:rPr>
          <w:b/>
          <w:bCs/>
          <w:lang w:val="en-AU"/>
        </w:rPr>
        <w:t xml:space="preserve"> 9. Reading a Pitcher’s Development Curve</w:t>
      </w:r>
    </w:p>
    <w:p w14:paraId="21579B5F" w14:textId="77777777" w:rsidR="00BC415C" w:rsidRPr="00BC415C" w:rsidRDefault="00BC415C" w:rsidP="00BC415C">
      <w:pPr>
        <w:numPr>
          <w:ilvl w:val="0"/>
          <w:numId w:val="56"/>
        </w:numPr>
        <w:rPr>
          <w:lang w:val="en-AU"/>
        </w:rPr>
      </w:pPr>
      <w:r w:rsidRPr="00BC415C">
        <w:rPr>
          <w:b/>
          <w:bCs/>
          <w:lang w:val="en-AU"/>
        </w:rPr>
        <w:t>Stuff</w:t>
      </w:r>
      <w:r w:rsidRPr="00BC415C">
        <w:rPr>
          <w:lang w:val="en-AU"/>
        </w:rPr>
        <w:t xml:space="preserve"> often jumps after new pitch mastery.</w:t>
      </w:r>
    </w:p>
    <w:p w14:paraId="38F05DEF" w14:textId="77777777" w:rsidR="00BC415C" w:rsidRPr="00BC415C" w:rsidRDefault="00BC415C" w:rsidP="00BC415C">
      <w:pPr>
        <w:numPr>
          <w:ilvl w:val="0"/>
          <w:numId w:val="56"/>
        </w:numPr>
        <w:rPr>
          <w:lang w:val="en-AU"/>
        </w:rPr>
      </w:pPr>
      <w:r w:rsidRPr="00BC415C">
        <w:rPr>
          <w:b/>
          <w:bCs/>
          <w:lang w:val="en-AU"/>
        </w:rPr>
        <w:t>Movement</w:t>
      </w:r>
      <w:r w:rsidRPr="00BC415C">
        <w:rPr>
          <w:lang w:val="en-AU"/>
        </w:rPr>
        <w:t xml:space="preserve"> spikes after mechanical cohesion.</w:t>
      </w:r>
    </w:p>
    <w:p w14:paraId="78506C2B" w14:textId="77777777" w:rsidR="00BC415C" w:rsidRPr="00BC415C" w:rsidRDefault="00BC415C" w:rsidP="00BC415C">
      <w:pPr>
        <w:numPr>
          <w:ilvl w:val="0"/>
          <w:numId w:val="56"/>
        </w:numPr>
        <w:rPr>
          <w:lang w:val="en-AU"/>
        </w:rPr>
      </w:pPr>
      <w:r w:rsidRPr="00BC415C">
        <w:rPr>
          <w:b/>
          <w:bCs/>
          <w:lang w:val="en-AU"/>
        </w:rPr>
        <w:t>Control</w:t>
      </w:r>
      <w:r w:rsidRPr="00BC415C">
        <w:rPr>
          <w:lang w:val="en-AU"/>
        </w:rPr>
        <w:t xml:space="preserve"> rises after innings mileage and confidence.</w:t>
      </w:r>
    </w:p>
    <w:p w14:paraId="40529F5D" w14:textId="77777777" w:rsidR="00BC415C" w:rsidRPr="00BC415C" w:rsidRDefault="00BC415C" w:rsidP="00BC415C">
      <w:pPr>
        <w:rPr>
          <w:lang w:val="en-AU"/>
        </w:rPr>
      </w:pPr>
      <w:r w:rsidRPr="00BC415C">
        <w:rPr>
          <w:lang w:val="en-AU"/>
        </w:rPr>
        <w:t>If a prospect stalls, check pitch overlap; redundancy can cap Stuff.</w:t>
      </w:r>
    </w:p>
    <w:p w14:paraId="3CB8826F" w14:textId="77777777" w:rsidR="00BC415C" w:rsidRPr="00BC415C" w:rsidRDefault="00BC415C" w:rsidP="00BC415C">
      <w:pPr>
        <w:rPr>
          <w:lang w:val="en-AU"/>
        </w:rPr>
      </w:pPr>
      <w:r w:rsidRPr="00BC415C">
        <w:rPr>
          <w:lang w:val="en-AU"/>
        </w:rPr>
        <w:pict w14:anchorId="699751B2">
          <v:rect id="_x0000_i1844" style="width:0;height:1.5pt" o:hralign="center" o:hrstd="t" o:hr="t" fillcolor="#a0a0a0" stroked="f"/>
        </w:pict>
      </w:r>
    </w:p>
    <w:p w14:paraId="0D70B963" w14:textId="77777777" w:rsidR="00BC415C" w:rsidRPr="00BC415C" w:rsidRDefault="00BC415C" w:rsidP="00BC415C">
      <w:pPr>
        <w:rPr>
          <w:b/>
          <w:bCs/>
          <w:lang w:val="en-AU"/>
        </w:rPr>
      </w:pPr>
      <w:r w:rsidRPr="00BC415C">
        <w:rPr>
          <w:rFonts w:ascii="Segoe UI Emoji" w:hAnsi="Segoe UI Emoji" w:cs="Segoe UI Emoji"/>
          <w:b/>
          <w:bCs/>
          <w:lang w:val="en-AU"/>
        </w:rPr>
        <w:t>🧭</w:t>
      </w:r>
      <w:r w:rsidRPr="00BC415C">
        <w:rPr>
          <w:b/>
          <w:bCs/>
          <w:lang w:val="en-AU"/>
        </w:rPr>
        <w:t xml:space="preserve"> 10. Adjusting Roles Over Time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37"/>
        <w:gridCol w:w="2389"/>
      </w:tblGrid>
      <w:tr w:rsidR="00BC415C" w:rsidRPr="00BC415C" w14:paraId="52211323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884D55F" w14:textId="77777777" w:rsidR="00BC415C" w:rsidRPr="00BC415C" w:rsidRDefault="00BC415C" w:rsidP="00BC415C">
            <w:pPr>
              <w:rPr>
                <w:b/>
                <w:bCs/>
                <w:lang w:val="en-AU"/>
              </w:rPr>
            </w:pPr>
            <w:r w:rsidRPr="00BC415C">
              <w:rPr>
                <w:b/>
                <w:bCs/>
                <w:lang w:val="en-AU"/>
              </w:rPr>
              <w:t>When You See</w:t>
            </w:r>
          </w:p>
        </w:tc>
        <w:tc>
          <w:tcPr>
            <w:tcW w:w="0" w:type="auto"/>
            <w:vAlign w:val="center"/>
            <w:hideMark/>
          </w:tcPr>
          <w:p w14:paraId="5AFA5F26" w14:textId="77777777" w:rsidR="00BC415C" w:rsidRPr="00BC415C" w:rsidRDefault="00BC415C" w:rsidP="00BC415C">
            <w:pPr>
              <w:rPr>
                <w:b/>
                <w:bCs/>
                <w:lang w:val="en-AU"/>
              </w:rPr>
            </w:pPr>
            <w:r w:rsidRPr="00BC415C">
              <w:rPr>
                <w:b/>
                <w:bCs/>
                <w:lang w:val="en-AU"/>
              </w:rPr>
              <w:t>Consider Changing To</w:t>
            </w:r>
          </w:p>
        </w:tc>
      </w:tr>
      <w:tr w:rsidR="00BC415C" w:rsidRPr="00BC415C" w14:paraId="582538FD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9E819DA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High Stuff, fading Stamina</w:t>
            </w:r>
          </w:p>
        </w:tc>
        <w:tc>
          <w:tcPr>
            <w:tcW w:w="0" w:type="auto"/>
            <w:vAlign w:val="center"/>
            <w:hideMark/>
          </w:tcPr>
          <w:p w14:paraId="3834AEDD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Reliever / Closer</w:t>
            </w:r>
          </w:p>
        </w:tc>
      </w:tr>
      <w:tr w:rsidR="00BC415C" w:rsidRPr="00BC415C" w14:paraId="7D898F9F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708208C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High Movement, fading Stuff</w:t>
            </w:r>
          </w:p>
        </w:tc>
        <w:tc>
          <w:tcPr>
            <w:tcW w:w="0" w:type="auto"/>
            <w:vAlign w:val="center"/>
            <w:hideMark/>
          </w:tcPr>
          <w:p w14:paraId="7DD55E24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Swingman / Long Relief</w:t>
            </w:r>
          </w:p>
        </w:tc>
      </w:tr>
      <w:tr w:rsidR="00BC415C" w:rsidRPr="00BC415C" w14:paraId="1898A988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157D368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Low Stuff, elite Control</w:t>
            </w:r>
          </w:p>
        </w:tc>
        <w:tc>
          <w:tcPr>
            <w:tcW w:w="0" w:type="auto"/>
            <w:vAlign w:val="center"/>
            <w:hideMark/>
          </w:tcPr>
          <w:p w14:paraId="4155EE02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Specialist or Mentor role</w:t>
            </w:r>
          </w:p>
        </w:tc>
      </w:tr>
      <w:tr w:rsidR="00BC415C" w:rsidRPr="00BC415C" w14:paraId="1D8EC583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3AC81FA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Durable but HR-prone</w:t>
            </w:r>
          </w:p>
        </w:tc>
        <w:tc>
          <w:tcPr>
            <w:tcW w:w="0" w:type="auto"/>
            <w:vAlign w:val="center"/>
            <w:hideMark/>
          </w:tcPr>
          <w:p w14:paraId="7C0316CE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Spot starter in big parks</w:t>
            </w:r>
          </w:p>
        </w:tc>
      </w:tr>
    </w:tbl>
    <w:p w14:paraId="093C02FE" w14:textId="77777777" w:rsidR="00BC415C" w:rsidRPr="00BC415C" w:rsidRDefault="00BC415C" w:rsidP="00BC415C">
      <w:pPr>
        <w:rPr>
          <w:lang w:val="en-AU"/>
        </w:rPr>
      </w:pPr>
      <w:r w:rsidRPr="00BC415C">
        <w:rPr>
          <w:lang w:val="en-AU"/>
        </w:rPr>
        <w:t>Reassign roles before performance collapses; prevent morale and rating decay.</w:t>
      </w:r>
    </w:p>
    <w:p w14:paraId="5E4B79ED" w14:textId="77777777" w:rsidR="00BC415C" w:rsidRPr="00BC415C" w:rsidRDefault="00BC415C" w:rsidP="00BC415C">
      <w:pPr>
        <w:rPr>
          <w:lang w:val="en-AU"/>
        </w:rPr>
      </w:pPr>
      <w:r w:rsidRPr="00BC415C">
        <w:rPr>
          <w:lang w:val="en-AU"/>
        </w:rPr>
        <w:pict w14:anchorId="6D260855">
          <v:rect id="_x0000_i1845" style="width:0;height:1.5pt" o:hralign="center" o:hrstd="t" o:hr="t" fillcolor="#a0a0a0" stroked="f"/>
        </w:pict>
      </w:r>
    </w:p>
    <w:p w14:paraId="10916705" w14:textId="77777777" w:rsidR="00BC415C" w:rsidRPr="00BC415C" w:rsidRDefault="00BC415C" w:rsidP="00BC415C">
      <w:pPr>
        <w:rPr>
          <w:b/>
          <w:bCs/>
          <w:lang w:val="en-AU"/>
        </w:rPr>
      </w:pPr>
      <w:r w:rsidRPr="00BC415C">
        <w:rPr>
          <w:rFonts w:ascii="Segoe UI Emoji" w:hAnsi="Segoe UI Emoji" w:cs="Segoe UI Emoji"/>
          <w:b/>
          <w:bCs/>
          <w:lang w:val="en-AU"/>
        </w:rPr>
        <w:t>🧱</w:t>
      </w:r>
      <w:r w:rsidRPr="00BC415C">
        <w:rPr>
          <w:b/>
          <w:bCs/>
          <w:lang w:val="en-AU"/>
        </w:rPr>
        <w:t xml:space="preserve"> 11. Using Advanced Stats as Compass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3"/>
        <w:gridCol w:w="2250"/>
        <w:gridCol w:w="3941"/>
      </w:tblGrid>
      <w:tr w:rsidR="00BC415C" w:rsidRPr="00BC415C" w14:paraId="65B90B86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529F033" w14:textId="77777777" w:rsidR="00BC415C" w:rsidRPr="00BC415C" w:rsidRDefault="00BC415C" w:rsidP="00BC415C">
            <w:pPr>
              <w:rPr>
                <w:b/>
                <w:bCs/>
                <w:lang w:val="en-AU"/>
              </w:rPr>
            </w:pPr>
            <w:r w:rsidRPr="00BC415C">
              <w:rPr>
                <w:b/>
                <w:bCs/>
                <w:lang w:val="en-AU"/>
              </w:rPr>
              <w:t>Metric</w:t>
            </w:r>
          </w:p>
        </w:tc>
        <w:tc>
          <w:tcPr>
            <w:tcW w:w="0" w:type="auto"/>
            <w:vAlign w:val="center"/>
            <w:hideMark/>
          </w:tcPr>
          <w:p w14:paraId="24F0B603" w14:textId="77777777" w:rsidR="00BC415C" w:rsidRPr="00BC415C" w:rsidRDefault="00BC415C" w:rsidP="00BC415C">
            <w:pPr>
              <w:rPr>
                <w:b/>
                <w:bCs/>
                <w:lang w:val="en-AU"/>
              </w:rPr>
            </w:pPr>
            <w:r w:rsidRPr="00BC415C">
              <w:rPr>
                <w:b/>
                <w:bCs/>
                <w:lang w:val="en-AU"/>
              </w:rPr>
              <w:t>Role</w:t>
            </w:r>
          </w:p>
        </w:tc>
        <w:tc>
          <w:tcPr>
            <w:tcW w:w="0" w:type="auto"/>
            <w:vAlign w:val="center"/>
            <w:hideMark/>
          </w:tcPr>
          <w:p w14:paraId="418350A1" w14:textId="77777777" w:rsidR="00BC415C" w:rsidRPr="00BC415C" w:rsidRDefault="00BC415C" w:rsidP="00BC415C">
            <w:pPr>
              <w:rPr>
                <w:b/>
                <w:bCs/>
                <w:lang w:val="en-AU"/>
              </w:rPr>
            </w:pPr>
            <w:r w:rsidRPr="00BC415C">
              <w:rPr>
                <w:b/>
                <w:bCs/>
                <w:lang w:val="en-AU"/>
              </w:rPr>
              <w:t>What to Look For</w:t>
            </w:r>
          </w:p>
        </w:tc>
      </w:tr>
      <w:tr w:rsidR="00BC415C" w:rsidRPr="00BC415C" w14:paraId="5E1AFF2E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6FC081F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b/>
                <w:bCs/>
                <w:lang w:val="en-AU"/>
              </w:rPr>
              <w:t>FIP- / ERA+</w:t>
            </w:r>
          </w:p>
        </w:tc>
        <w:tc>
          <w:tcPr>
            <w:tcW w:w="0" w:type="auto"/>
            <w:vAlign w:val="center"/>
            <w:hideMark/>
          </w:tcPr>
          <w:p w14:paraId="0DD04B15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Core value indices</w:t>
            </w:r>
          </w:p>
        </w:tc>
        <w:tc>
          <w:tcPr>
            <w:tcW w:w="0" w:type="auto"/>
            <w:vAlign w:val="center"/>
            <w:hideMark/>
          </w:tcPr>
          <w:p w14:paraId="0ADD127D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Under 100 FIP- = good prevention.</w:t>
            </w:r>
          </w:p>
        </w:tc>
      </w:tr>
      <w:tr w:rsidR="00BC415C" w:rsidRPr="00BC415C" w14:paraId="51238004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BC6346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b/>
                <w:bCs/>
                <w:lang w:val="en-AU"/>
              </w:rPr>
              <w:lastRenderedPageBreak/>
              <w:t>LOB%</w:t>
            </w:r>
          </w:p>
        </w:tc>
        <w:tc>
          <w:tcPr>
            <w:tcW w:w="0" w:type="auto"/>
            <w:vAlign w:val="center"/>
            <w:hideMark/>
          </w:tcPr>
          <w:p w14:paraId="72394CEB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Strand rate</w:t>
            </w:r>
          </w:p>
        </w:tc>
        <w:tc>
          <w:tcPr>
            <w:tcW w:w="0" w:type="auto"/>
            <w:vAlign w:val="center"/>
            <w:hideMark/>
          </w:tcPr>
          <w:p w14:paraId="1B48C112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Consistency of Movement + Control.</w:t>
            </w:r>
          </w:p>
        </w:tc>
      </w:tr>
      <w:tr w:rsidR="00BC415C" w:rsidRPr="00BC415C" w14:paraId="61673A34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9F3074C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b/>
                <w:bCs/>
                <w:lang w:val="en-AU"/>
              </w:rPr>
              <w:t>GB% / FB%</w:t>
            </w:r>
          </w:p>
        </w:tc>
        <w:tc>
          <w:tcPr>
            <w:tcW w:w="0" w:type="auto"/>
            <w:vAlign w:val="center"/>
            <w:hideMark/>
          </w:tcPr>
          <w:p w14:paraId="5B6BD363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Movement mix readout</w:t>
            </w:r>
          </w:p>
        </w:tc>
        <w:tc>
          <w:tcPr>
            <w:tcW w:w="0" w:type="auto"/>
            <w:vAlign w:val="center"/>
            <w:hideMark/>
          </w:tcPr>
          <w:p w14:paraId="52996291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Who needs glove help.</w:t>
            </w:r>
          </w:p>
        </w:tc>
      </w:tr>
      <w:tr w:rsidR="00BC415C" w:rsidRPr="00BC415C" w14:paraId="25CBA207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030BB73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b/>
                <w:bCs/>
                <w:lang w:val="en-AU"/>
              </w:rPr>
              <w:t>WPA</w:t>
            </w:r>
          </w:p>
        </w:tc>
        <w:tc>
          <w:tcPr>
            <w:tcW w:w="0" w:type="auto"/>
            <w:vAlign w:val="center"/>
            <w:hideMark/>
          </w:tcPr>
          <w:p w14:paraId="78940D74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Clutch performance</w:t>
            </w:r>
          </w:p>
        </w:tc>
        <w:tc>
          <w:tcPr>
            <w:tcW w:w="0" w:type="auto"/>
            <w:vAlign w:val="center"/>
            <w:hideMark/>
          </w:tcPr>
          <w:p w14:paraId="62D523CF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High = reliable leverage arm.</w:t>
            </w:r>
          </w:p>
        </w:tc>
      </w:tr>
      <w:tr w:rsidR="00BC415C" w:rsidRPr="00BC415C" w14:paraId="3FAE6DE7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013BA9E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b/>
                <w:bCs/>
                <w:lang w:val="en-AU"/>
              </w:rPr>
              <w:t>WAR</w:t>
            </w:r>
          </w:p>
        </w:tc>
        <w:tc>
          <w:tcPr>
            <w:tcW w:w="0" w:type="auto"/>
            <w:vAlign w:val="center"/>
            <w:hideMark/>
          </w:tcPr>
          <w:p w14:paraId="5FEAEB3B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Overall net value</w:t>
            </w:r>
          </w:p>
        </w:tc>
        <w:tc>
          <w:tcPr>
            <w:tcW w:w="0" w:type="auto"/>
            <w:vAlign w:val="center"/>
            <w:hideMark/>
          </w:tcPr>
          <w:p w14:paraId="524F1A3D" w14:textId="77777777" w:rsidR="00BC415C" w:rsidRPr="00BC415C" w:rsidRDefault="00BC415C" w:rsidP="00BC415C">
            <w:pPr>
              <w:rPr>
                <w:lang w:val="en-AU"/>
              </w:rPr>
            </w:pPr>
            <w:r w:rsidRPr="00BC415C">
              <w:rPr>
                <w:lang w:val="en-AU"/>
              </w:rPr>
              <w:t>Combines pitching and fielding influence.</w:t>
            </w:r>
          </w:p>
        </w:tc>
      </w:tr>
    </w:tbl>
    <w:p w14:paraId="21BB054C" w14:textId="77777777" w:rsidR="00BC415C" w:rsidRPr="00BC415C" w:rsidRDefault="00BC415C" w:rsidP="00BC415C">
      <w:pPr>
        <w:rPr>
          <w:lang w:val="en-AU"/>
        </w:rPr>
      </w:pPr>
      <w:r w:rsidRPr="00BC415C">
        <w:rPr>
          <w:lang w:val="en-AU"/>
        </w:rPr>
        <w:t>Use these to confirm what your eyes and the Trinity already tell you.</w:t>
      </w:r>
    </w:p>
    <w:p w14:paraId="1EC6E7F0" w14:textId="77777777" w:rsidR="00BC415C" w:rsidRPr="00BC415C" w:rsidRDefault="00BC415C" w:rsidP="00BC415C">
      <w:pPr>
        <w:rPr>
          <w:lang w:val="en-AU"/>
        </w:rPr>
      </w:pPr>
      <w:r w:rsidRPr="00BC415C">
        <w:rPr>
          <w:lang w:val="en-AU"/>
        </w:rPr>
        <w:pict w14:anchorId="671A8995">
          <v:rect id="_x0000_i1846" style="width:0;height:1.5pt" o:hralign="center" o:hrstd="t" o:hr="t" fillcolor="#a0a0a0" stroked="f"/>
        </w:pict>
      </w:r>
    </w:p>
    <w:p w14:paraId="4FBCA5EC" w14:textId="77777777" w:rsidR="00BC415C" w:rsidRPr="00BC415C" w:rsidRDefault="00BC415C" w:rsidP="00BC415C">
      <w:pPr>
        <w:rPr>
          <w:b/>
          <w:bCs/>
          <w:lang w:val="en-AU"/>
        </w:rPr>
      </w:pPr>
      <w:r w:rsidRPr="00BC415C">
        <w:rPr>
          <w:rFonts w:ascii="Segoe UI Emoji" w:hAnsi="Segoe UI Emoji" w:cs="Segoe UI Emoji"/>
          <w:b/>
          <w:bCs/>
          <w:lang w:val="en-AU"/>
        </w:rPr>
        <w:t>🧩</w:t>
      </w:r>
      <w:r w:rsidRPr="00BC415C">
        <w:rPr>
          <w:b/>
          <w:bCs/>
          <w:lang w:val="en-AU"/>
        </w:rPr>
        <w:t xml:space="preserve"> 12. Managing Fatigue and Repertoires</w:t>
      </w:r>
    </w:p>
    <w:p w14:paraId="1336305E" w14:textId="77777777" w:rsidR="00BC415C" w:rsidRPr="00BC415C" w:rsidRDefault="00BC415C" w:rsidP="00BC415C">
      <w:pPr>
        <w:numPr>
          <w:ilvl w:val="0"/>
          <w:numId w:val="57"/>
        </w:numPr>
        <w:rPr>
          <w:lang w:val="en-AU"/>
        </w:rPr>
      </w:pPr>
      <w:r w:rsidRPr="00BC415C">
        <w:rPr>
          <w:lang w:val="en-AU"/>
        </w:rPr>
        <w:t>More pitches = quicker fatigue curve.</w:t>
      </w:r>
    </w:p>
    <w:p w14:paraId="20EA53A0" w14:textId="77777777" w:rsidR="00BC415C" w:rsidRPr="00BC415C" w:rsidRDefault="00BC415C" w:rsidP="00BC415C">
      <w:pPr>
        <w:numPr>
          <w:ilvl w:val="0"/>
          <w:numId w:val="57"/>
        </w:numPr>
        <w:rPr>
          <w:lang w:val="en-AU"/>
        </w:rPr>
      </w:pPr>
      <w:r w:rsidRPr="00BC415C">
        <w:rPr>
          <w:lang w:val="en-AU"/>
        </w:rPr>
        <w:t>Stuff-first pitchers tire faster than Control-first ones.</w:t>
      </w:r>
    </w:p>
    <w:p w14:paraId="5896F3EB" w14:textId="77777777" w:rsidR="00BC415C" w:rsidRPr="00BC415C" w:rsidRDefault="00BC415C" w:rsidP="00BC415C">
      <w:pPr>
        <w:numPr>
          <w:ilvl w:val="0"/>
          <w:numId w:val="57"/>
        </w:numPr>
        <w:rPr>
          <w:lang w:val="en-AU"/>
        </w:rPr>
      </w:pPr>
      <w:r w:rsidRPr="00BC415C">
        <w:rPr>
          <w:lang w:val="en-AU"/>
        </w:rPr>
        <w:t xml:space="preserve">Rotations with diverse pitch </w:t>
      </w:r>
      <w:proofErr w:type="gramStart"/>
      <w:r w:rsidRPr="00BC415C">
        <w:rPr>
          <w:lang w:val="en-AU"/>
        </w:rPr>
        <w:t>types</w:t>
      </w:r>
      <w:proofErr w:type="gramEnd"/>
      <w:r w:rsidRPr="00BC415C">
        <w:rPr>
          <w:lang w:val="en-AU"/>
        </w:rPr>
        <w:t xml:space="preserve"> help spacing; avoid four guys all throwing sinker/slider.</w:t>
      </w:r>
    </w:p>
    <w:p w14:paraId="3218738F" w14:textId="77777777" w:rsidR="00BC415C" w:rsidRPr="00BC415C" w:rsidRDefault="00BC415C" w:rsidP="00BC415C">
      <w:pPr>
        <w:numPr>
          <w:ilvl w:val="0"/>
          <w:numId w:val="57"/>
        </w:numPr>
        <w:rPr>
          <w:lang w:val="en-AU"/>
        </w:rPr>
      </w:pPr>
      <w:r w:rsidRPr="00BC415C">
        <w:rPr>
          <w:lang w:val="en-AU"/>
        </w:rPr>
        <w:t>For long-term durability, alternate arm slots and velocity profiles across staff.</w:t>
      </w:r>
    </w:p>
    <w:p w14:paraId="6F161215" w14:textId="77777777" w:rsidR="00BC415C" w:rsidRPr="00BC415C" w:rsidRDefault="00BC415C" w:rsidP="00BC415C">
      <w:pPr>
        <w:rPr>
          <w:lang w:val="en-AU"/>
        </w:rPr>
      </w:pPr>
      <w:r w:rsidRPr="00BC415C">
        <w:rPr>
          <w:lang w:val="en-AU"/>
        </w:rPr>
        <w:pict w14:anchorId="001CF7C4">
          <v:rect id="_x0000_i1847" style="width:0;height:1.5pt" o:hralign="center" o:hrstd="t" o:hr="t" fillcolor="#a0a0a0" stroked="f"/>
        </w:pict>
      </w:r>
    </w:p>
    <w:p w14:paraId="3CC0A75D" w14:textId="77777777" w:rsidR="00BC415C" w:rsidRPr="00BC415C" w:rsidRDefault="00BC415C" w:rsidP="00BC415C">
      <w:pPr>
        <w:rPr>
          <w:b/>
          <w:bCs/>
          <w:lang w:val="en-AU"/>
        </w:rPr>
      </w:pPr>
      <w:r w:rsidRPr="00BC415C">
        <w:rPr>
          <w:rFonts w:ascii="Segoe UI Emoji" w:hAnsi="Segoe UI Emoji" w:cs="Segoe UI Emoji"/>
          <w:b/>
          <w:bCs/>
          <w:lang w:val="en-AU"/>
        </w:rPr>
        <w:t>⚾</w:t>
      </w:r>
      <w:r w:rsidRPr="00BC415C">
        <w:rPr>
          <w:b/>
          <w:bCs/>
          <w:lang w:val="en-AU"/>
        </w:rPr>
        <w:t xml:space="preserve"> 13. Strategic Integration</w:t>
      </w:r>
    </w:p>
    <w:p w14:paraId="45E17ED0" w14:textId="77777777" w:rsidR="00BC415C" w:rsidRPr="00BC415C" w:rsidRDefault="00BC415C" w:rsidP="00BC415C">
      <w:pPr>
        <w:rPr>
          <w:lang w:val="en-AU"/>
        </w:rPr>
      </w:pPr>
      <w:r w:rsidRPr="00BC415C">
        <w:rPr>
          <w:lang w:val="en-AU"/>
        </w:rPr>
        <w:t>When in doubt:</w:t>
      </w:r>
    </w:p>
    <w:p w14:paraId="76CADE35" w14:textId="77777777" w:rsidR="00BC415C" w:rsidRPr="00BC415C" w:rsidRDefault="00BC415C" w:rsidP="00BC415C">
      <w:pPr>
        <w:numPr>
          <w:ilvl w:val="0"/>
          <w:numId w:val="58"/>
        </w:numPr>
        <w:rPr>
          <w:lang w:val="en-AU"/>
        </w:rPr>
      </w:pPr>
      <w:r w:rsidRPr="00BC415C">
        <w:rPr>
          <w:b/>
          <w:bCs/>
          <w:lang w:val="en-AU"/>
        </w:rPr>
        <w:t>Identify</w:t>
      </w:r>
      <w:r w:rsidRPr="00BC415C">
        <w:rPr>
          <w:lang w:val="en-AU"/>
        </w:rPr>
        <w:t xml:space="preserve"> the pitcher’s Trinity balance.</w:t>
      </w:r>
    </w:p>
    <w:p w14:paraId="5FBB7FA1" w14:textId="77777777" w:rsidR="00BC415C" w:rsidRPr="00BC415C" w:rsidRDefault="00BC415C" w:rsidP="00BC415C">
      <w:pPr>
        <w:numPr>
          <w:ilvl w:val="0"/>
          <w:numId w:val="58"/>
        </w:numPr>
        <w:rPr>
          <w:lang w:val="en-AU"/>
        </w:rPr>
      </w:pPr>
      <w:r w:rsidRPr="00BC415C">
        <w:rPr>
          <w:b/>
          <w:bCs/>
          <w:lang w:val="en-AU"/>
        </w:rPr>
        <w:t>Match</w:t>
      </w:r>
      <w:r w:rsidRPr="00BC415C">
        <w:rPr>
          <w:lang w:val="en-AU"/>
        </w:rPr>
        <w:t xml:space="preserve"> pitch </w:t>
      </w:r>
      <w:proofErr w:type="gramStart"/>
      <w:r w:rsidRPr="00BC415C">
        <w:rPr>
          <w:lang w:val="en-AU"/>
        </w:rPr>
        <w:t>mix</w:t>
      </w:r>
      <w:proofErr w:type="gramEnd"/>
      <w:r w:rsidRPr="00BC415C">
        <w:rPr>
          <w:lang w:val="en-AU"/>
        </w:rPr>
        <w:t xml:space="preserve"> to ballpark and </w:t>
      </w:r>
      <w:proofErr w:type="spellStart"/>
      <w:r w:rsidRPr="00BC415C">
        <w:rPr>
          <w:lang w:val="en-AU"/>
        </w:rPr>
        <w:t>defense</w:t>
      </w:r>
      <w:proofErr w:type="spellEnd"/>
      <w:r w:rsidRPr="00BC415C">
        <w:rPr>
          <w:lang w:val="en-AU"/>
        </w:rPr>
        <w:t>.</w:t>
      </w:r>
    </w:p>
    <w:p w14:paraId="371C1E61" w14:textId="77777777" w:rsidR="00BC415C" w:rsidRPr="00BC415C" w:rsidRDefault="00BC415C" w:rsidP="00BC415C">
      <w:pPr>
        <w:numPr>
          <w:ilvl w:val="0"/>
          <w:numId w:val="58"/>
        </w:numPr>
        <w:rPr>
          <w:lang w:val="en-AU"/>
        </w:rPr>
      </w:pPr>
      <w:r w:rsidRPr="00BC415C">
        <w:rPr>
          <w:b/>
          <w:bCs/>
          <w:lang w:val="en-AU"/>
        </w:rPr>
        <w:t>Assign</w:t>
      </w:r>
      <w:r w:rsidRPr="00BC415C">
        <w:rPr>
          <w:lang w:val="en-AU"/>
        </w:rPr>
        <w:t xml:space="preserve"> a role that amplifies his strengths.</w:t>
      </w:r>
    </w:p>
    <w:p w14:paraId="4CC62F60" w14:textId="77777777" w:rsidR="00BC415C" w:rsidRPr="00BC415C" w:rsidRDefault="00BC415C" w:rsidP="00BC415C">
      <w:pPr>
        <w:numPr>
          <w:ilvl w:val="0"/>
          <w:numId w:val="58"/>
        </w:numPr>
        <w:rPr>
          <w:lang w:val="en-AU"/>
        </w:rPr>
      </w:pPr>
      <w:r w:rsidRPr="00BC415C">
        <w:rPr>
          <w:b/>
          <w:bCs/>
          <w:lang w:val="en-AU"/>
        </w:rPr>
        <w:t>Train</w:t>
      </w:r>
      <w:r w:rsidRPr="00BC415C">
        <w:rPr>
          <w:lang w:val="en-AU"/>
        </w:rPr>
        <w:t xml:space="preserve"> the weakest pillar slowly, don’t chase symmetry.</w:t>
      </w:r>
    </w:p>
    <w:p w14:paraId="6A14624B" w14:textId="77777777" w:rsidR="00BC415C" w:rsidRPr="00BC415C" w:rsidRDefault="00BC415C" w:rsidP="00BC415C">
      <w:pPr>
        <w:numPr>
          <w:ilvl w:val="0"/>
          <w:numId w:val="58"/>
        </w:numPr>
        <w:rPr>
          <w:lang w:val="en-AU"/>
        </w:rPr>
      </w:pPr>
      <w:r w:rsidRPr="00BC415C">
        <w:rPr>
          <w:b/>
          <w:bCs/>
          <w:lang w:val="en-AU"/>
        </w:rPr>
        <w:t>Monitor</w:t>
      </w:r>
      <w:r w:rsidRPr="00BC415C">
        <w:rPr>
          <w:lang w:val="en-AU"/>
        </w:rPr>
        <w:t xml:space="preserve"> K/9, BB/9, HR/9 monthly — those are your dashboard lights.</w:t>
      </w:r>
    </w:p>
    <w:p w14:paraId="2B0BD115" w14:textId="77777777" w:rsidR="00BC415C" w:rsidRPr="00BC415C" w:rsidRDefault="00BC415C" w:rsidP="00BC415C">
      <w:pPr>
        <w:rPr>
          <w:lang w:val="en-AU"/>
        </w:rPr>
      </w:pPr>
      <w:r w:rsidRPr="00BC415C">
        <w:rPr>
          <w:lang w:val="en-AU"/>
        </w:rPr>
        <w:pict w14:anchorId="7259DD7C">
          <v:rect id="_x0000_i1848" style="width:0;height:1.5pt" o:hralign="center" o:hrstd="t" o:hr="t" fillcolor="#a0a0a0" stroked="f"/>
        </w:pict>
      </w:r>
    </w:p>
    <w:p w14:paraId="7F60D370" w14:textId="77777777" w:rsidR="00BC415C" w:rsidRPr="00BC415C" w:rsidRDefault="00BC415C" w:rsidP="00BC415C">
      <w:pPr>
        <w:rPr>
          <w:b/>
          <w:bCs/>
          <w:lang w:val="en-AU"/>
        </w:rPr>
      </w:pPr>
      <w:r w:rsidRPr="00BC415C">
        <w:rPr>
          <w:rFonts w:ascii="Segoe UI Emoji" w:hAnsi="Segoe UI Emoji" w:cs="Segoe UI Emoji"/>
          <w:b/>
          <w:bCs/>
          <w:lang w:val="en-AU"/>
        </w:rPr>
        <w:t>🧩</w:t>
      </w:r>
      <w:r w:rsidRPr="00BC415C">
        <w:rPr>
          <w:b/>
          <w:bCs/>
          <w:lang w:val="en-AU"/>
        </w:rPr>
        <w:t xml:space="preserve"> 14. Coach Geep’s Closing Notes</w:t>
      </w:r>
    </w:p>
    <w:p w14:paraId="409C7476" w14:textId="77777777" w:rsidR="00BC415C" w:rsidRPr="00BC415C" w:rsidRDefault="00BC415C" w:rsidP="00BC415C">
      <w:pPr>
        <w:rPr>
          <w:lang w:val="en-AU"/>
        </w:rPr>
      </w:pPr>
      <w:r w:rsidRPr="00BC415C">
        <w:rPr>
          <w:lang w:val="en-AU"/>
        </w:rPr>
        <w:t xml:space="preserve">“Pitching’s not just about </w:t>
      </w:r>
      <w:proofErr w:type="spellStart"/>
      <w:r w:rsidRPr="00BC415C">
        <w:rPr>
          <w:lang w:val="en-AU"/>
        </w:rPr>
        <w:t>throwin</w:t>
      </w:r>
      <w:proofErr w:type="spellEnd"/>
      <w:r w:rsidRPr="00BC415C">
        <w:rPr>
          <w:lang w:val="en-AU"/>
        </w:rPr>
        <w:t xml:space="preserve">’ hard; it’s about </w:t>
      </w:r>
      <w:r w:rsidRPr="00BC415C">
        <w:rPr>
          <w:i/>
          <w:iCs/>
          <w:lang w:val="en-AU"/>
        </w:rPr>
        <w:t>knowing</w:t>
      </w:r>
      <w:r w:rsidRPr="00BC415C">
        <w:rPr>
          <w:lang w:val="en-AU"/>
        </w:rPr>
        <w:t xml:space="preserve"> which mistakes won’t kill you.”</w:t>
      </w:r>
    </w:p>
    <w:p w14:paraId="4D2CA79C" w14:textId="77777777" w:rsidR="00BC415C" w:rsidRPr="00BC415C" w:rsidRDefault="00BC415C" w:rsidP="00BC415C">
      <w:pPr>
        <w:rPr>
          <w:lang w:val="en-AU"/>
        </w:rPr>
      </w:pPr>
      <w:r w:rsidRPr="00BC415C">
        <w:rPr>
          <w:lang w:val="en-AU"/>
        </w:rPr>
        <w:t>“You teach a kid to throw a strike, then teach him when not to.”</w:t>
      </w:r>
    </w:p>
    <w:p w14:paraId="4526F638" w14:textId="77777777" w:rsidR="00BC415C" w:rsidRPr="00BC415C" w:rsidRDefault="00BC415C" w:rsidP="00BC415C">
      <w:pPr>
        <w:rPr>
          <w:lang w:val="en-AU"/>
        </w:rPr>
      </w:pPr>
      <w:r w:rsidRPr="00BC415C">
        <w:rPr>
          <w:lang w:val="en-AU"/>
        </w:rPr>
        <w:lastRenderedPageBreak/>
        <w:t>“Build staffs like jazz bands — everybody plays a different note, but together they make music.”</w:t>
      </w:r>
    </w:p>
    <w:p w14:paraId="02C0A76D" w14:textId="77777777" w:rsidR="00BC415C" w:rsidRPr="00BC415C" w:rsidRDefault="00BC415C" w:rsidP="00BC415C">
      <w:pPr>
        <w:rPr>
          <w:lang w:val="en-AU"/>
        </w:rPr>
      </w:pPr>
      <w:r w:rsidRPr="00BC415C">
        <w:rPr>
          <w:lang w:val="en-AU"/>
        </w:rPr>
        <w:pict w14:anchorId="7C92E298">
          <v:rect id="_x0000_i1849" style="width:0;height:1.5pt" o:hralign="center" o:hrstd="t" o:hr="t" fillcolor="#a0a0a0" stroked="f"/>
        </w:pict>
      </w:r>
    </w:p>
    <w:p w14:paraId="33E3B559" w14:textId="77777777" w:rsidR="00BC415C" w:rsidRPr="00BC415C" w:rsidRDefault="00BC415C" w:rsidP="00BC415C">
      <w:pPr>
        <w:rPr>
          <w:lang w:val="en-AU"/>
        </w:rPr>
      </w:pPr>
      <w:r w:rsidRPr="00BC415C">
        <w:rPr>
          <w:rFonts w:ascii="Segoe UI Emoji" w:hAnsi="Segoe UI Emoji" w:cs="Segoe UI Emoji"/>
          <w:lang w:val="en-AU"/>
        </w:rPr>
        <w:t>✅</w:t>
      </w:r>
      <w:r w:rsidRPr="00BC415C">
        <w:rPr>
          <w:lang w:val="en-AU"/>
        </w:rPr>
        <w:t xml:space="preserve"> </w:t>
      </w:r>
      <w:r w:rsidRPr="00BC415C">
        <w:rPr>
          <w:b/>
          <w:bCs/>
          <w:lang w:val="en-AU"/>
        </w:rPr>
        <w:t>End of Part V — Practical Application</w:t>
      </w:r>
    </w:p>
    <w:p w14:paraId="3B02CC0E" w14:textId="41B0EC61" w:rsidR="00EB01BC" w:rsidRDefault="00EB01BC"/>
    <w:sectPr w:rsidR="00EB01B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531BC5"/>
    <w:multiLevelType w:val="multilevel"/>
    <w:tmpl w:val="FB0A4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12C13D0"/>
    <w:multiLevelType w:val="multilevel"/>
    <w:tmpl w:val="96326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9E95BF3"/>
    <w:multiLevelType w:val="multilevel"/>
    <w:tmpl w:val="70D8A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B1E30A6"/>
    <w:multiLevelType w:val="multilevel"/>
    <w:tmpl w:val="F8708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C863064"/>
    <w:multiLevelType w:val="multilevel"/>
    <w:tmpl w:val="75A83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CD157BA"/>
    <w:multiLevelType w:val="multilevel"/>
    <w:tmpl w:val="65F4C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FB96DBA"/>
    <w:multiLevelType w:val="multilevel"/>
    <w:tmpl w:val="86480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231079A"/>
    <w:multiLevelType w:val="multilevel"/>
    <w:tmpl w:val="874E6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78D2133"/>
    <w:multiLevelType w:val="multilevel"/>
    <w:tmpl w:val="8D8A9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9C01599"/>
    <w:multiLevelType w:val="multilevel"/>
    <w:tmpl w:val="9946A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E740303"/>
    <w:multiLevelType w:val="multilevel"/>
    <w:tmpl w:val="57385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EF56578"/>
    <w:multiLevelType w:val="multilevel"/>
    <w:tmpl w:val="0C64D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F9E21E8"/>
    <w:multiLevelType w:val="multilevel"/>
    <w:tmpl w:val="CE4A6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3DB4341"/>
    <w:multiLevelType w:val="multilevel"/>
    <w:tmpl w:val="A25C2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51E2A92"/>
    <w:multiLevelType w:val="multilevel"/>
    <w:tmpl w:val="D1984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6BA6166"/>
    <w:multiLevelType w:val="multilevel"/>
    <w:tmpl w:val="A52AB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9DE6ED3"/>
    <w:multiLevelType w:val="multilevel"/>
    <w:tmpl w:val="A6F0B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BBB55B0"/>
    <w:multiLevelType w:val="multilevel"/>
    <w:tmpl w:val="33BC1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D0D7DCD"/>
    <w:multiLevelType w:val="multilevel"/>
    <w:tmpl w:val="DC6CB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D624D1E"/>
    <w:multiLevelType w:val="multilevel"/>
    <w:tmpl w:val="601A2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2FA8026A"/>
    <w:multiLevelType w:val="multilevel"/>
    <w:tmpl w:val="7C786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2843DB8"/>
    <w:multiLevelType w:val="multilevel"/>
    <w:tmpl w:val="E9B68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67B4630"/>
    <w:multiLevelType w:val="multilevel"/>
    <w:tmpl w:val="CA00D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0D1525D"/>
    <w:multiLevelType w:val="multilevel"/>
    <w:tmpl w:val="DB7CD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5156C88"/>
    <w:multiLevelType w:val="multilevel"/>
    <w:tmpl w:val="BDE22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D3D66A0"/>
    <w:multiLevelType w:val="multilevel"/>
    <w:tmpl w:val="92A8D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0A04AEA"/>
    <w:multiLevelType w:val="multilevel"/>
    <w:tmpl w:val="8CB44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7BC02A7"/>
    <w:multiLevelType w:val="multilevel"/>
    <w:tmpl w:val="DCCAD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8504B7D"/>
    <w:multiLevelType w:val="multilevel"/>
    <w:tmpl w:val="8C0C4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9C76AF1"/>
    <w:multiLevelType w:val="multilevel"/>
    <w:tmpl w:val="F7E0E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FDC36AF"/>
    <w:multiLevelType w:val="multilevel"/>
    <w:tmpl w:val="36E2E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0305ADC"/>
    <w:multiLevelType w:val="multilevel"/>
    <w:tmpl w:val="D9401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1955E45"/>
    <w:multiLevelType w:val="multilevel"/>
    <w:tmpl w:val="ADCAC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2E0683A"/>
    <w:multiLevelType w:val="multilevel"/>
    <w:tmpl w:val="6A583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475202D"/>
    <w:multiLevelType w:val="multilevel"/>
    <w:tmpl w:val="23ACE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5D27637"/>
    <w:multiLevelType w:val="multilevel"/>
    <w:tmpl w:val="BD68B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699463E"/>
    <w:multiLevelType w:val="multilevel"/>
    <w:tmpl w:val="E020C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8431666"/>
    <w:multiLevelType w:val="multilevel"/>
    <w:tmpl w:val="EC90D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A8C3DB2"/>
    <w:multiLevelType w:val="multilevel"/>
    <w:tmpl w:val="09F8E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B0D243D"/>
    <w:multiLevelType w:val="multilevel"/>
    <w:tmpl w:val="F7948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C5A1A1D"/>
    <w:multiLevelType w:val="multilevel"/>
    <w:tmpl w:val="1090A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ED47D0A"/>
    <w:multiLevelType w:val="multilevel"/>
    <w:tmpl w:val="66CE4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6FFF5532"/>
    <w:multiLevelType w:val="multilevel"/>
    <w:tmpl w:val="661C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20C7F2B"/>
    <w:multiLevelType w:val="multilevel"/>
    <w:tmpl w:val="F7AAC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56D2C18"/>
    <w:multiLevelType w:val="multilevel"/>
    <w:tmpl w:val="ABE4D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7D6E2A6B"/>
    <w:multiLevelType w:val="multilevel"/>
    <w:tmpl w:val="2EAE24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DD17F85"/>
    <w:multiLevelType w:val="multilevel"/>
    <w:tmpl w:val="B5062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7ED63376"/>
    <w:multiLevelType w:val="multilevel"/>
    <w:tmpl w:val="CB26E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7FF06342"/>
    <w:multiLevelType w:val="multilevel"/>
    <w:tmpl w:val="419C6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63064657">
    <w:abstractNumId w:val="8"/>
  </w:num>
  <w:num w:numId="2" w16cid:durableId="862133615">
    <w:abstractNumId w:val="6"/>
  </w:num>
  <w:num w:numId="3" w16cid:durableId="641540352">
    <w:abstractNumId w:val="5"/>
  </w:num>
  <w:num w:numId="4" w16cid:durableId="230428130">
    <w:abstractNumId w:val="4"/>
  </w:num>
  <w:num w:numId="5" w16cid:durableId="693505207">
    <w:abstractNumId w:val="7"/>
  </w:num>
  <w:num w:numId="6" w16cid:durableId="826820939">
    <w:abstractNumId w:val="3"/>
  </w:num>
  <w:num w:numId="7" w16cid:durableId="1018851005">
    <w:abstractNumId w:val="2"/>
  </w:num>
  <w:num w:numId="8" w16cid:durableId="100230085">
    <w:abstractNumId w:val="1"/>
  </w:num>
  <w:num w:numId="9" w16cid:durableId="1918248466">
    <w:abstractNumId w:val="0"/>
  </w:num>
  <w:num w:numId="10" w16cid:durableId="1061557381">
    <w:abstractNumId w:val="15"/>
  </w:num>
  <w:num w:numId="11" w16cid:durableId="377048423">
    <w:abstractNumId w:val="51"/>
  </w:num>
  <w:num w:numId="12" w16cid:durableId="216480974">
    <w:abstractNumId w:val="22"/>
  </w:num>
  <w:num w:numId="13" w16cid:durableId="82655439">
    <w:abstractNumId w:val="53"/>
  </w:num>
  <w:num w:numId="14" w16cid:durableId="1232929902">
    <w:abstractNumId w:val="17"/>
  </w:num>
  <w:num w:numId="15" w16cid:durableId="2075658376">
    <w:abstractNumId w:val="23"/>
  </w:num>
  <w:num w:numId="16" w16cid:durableId="535504764">
    <w:abstractNumId w:val="21"/>
  </w:num>
  <w:num w:numId="17" w16cid:durableId="1201431540">
    <w:abstractNumId w:val="10"/>
  </w:num>
  <w:num w:numId="18" w16cid:durableId="259723242">
    <w:abstractNumId w:val="49"/>
  </w:num>
  <w:num w:numId="19" w16cid:durableId="751590440">
    <w:abstractNumId w:val="33"/>
  </w:num>
  <w:num w:numId="20" w16cid:durableId="1486120016">
    <w:abstractNumId w:val="31"/>
  </w:num>
  <w:num w:numId="21" w16cid:durableId="1348677518">
    <w:abstractNumId w:val="16"/>
  </w:num>
  <w:num w:numId="22" w16cid:durableId="277012">
    <w:abstractNumId w:val="24"/>
  </w:num>
  <w:num w:numId="23" w16cid:durableId="472526965">
    <w:abstractNumId w:val="35"/>
  </w:num>
  <w:num w:numId="24" w16cid:durableId="1741095859">
    <w:abstractNumId w:val="38"/>
  </w:num>
  <w:num w:numId="25" w16cid:durableId="1604874483">
    <w:abstractNumId w:val="13"/>
  </w:num>
  <w:num w:numId="26" w16cid:durableId="1298410152">
    <w:abstractNumId w:val="27"/>
  </w:num>
  <w:num w:numId="27" w16cid:durableId="682126497">
    <w:abstractNumId w:val="40"/>
  </w:num>
  <w:num w:numId="28" w16cid:durableId="181357900">
    <w:abstractNumId w:val="26"/>
  </w:num>
  <w:num w:numId="29" w16cid:durableId="701322205">
    <w:abstractNumId w:val="28"/>
  </w:num>
  <w:num w:numId="30" w16cid:durableId="1442216210">
    <w:abstractNumId w:val="57"/>
  </w:num>
  <w:num w:numId="31" w16cid:durableId="1340623358">
    <w:abstractNumId w:val="55"/>
  </w:num>
  <w:num w:numId="32" w16cid:durableId="940576598">
    <w:abstractNumId w:val="42"/>
  </w:num>
  <w:num w:numId="33" w16cid:durableId="912008038">
    <w:abstractNumId w:val="9"/>
  </w:num>
  <w:num w:numId="34" w16cid:durableId="395707884">
    <w:abstractNumId w:val="30"/>
  </w:num>
  <w:num w:numId="35" w16cid:durableId="1640303705">
    <w:abstractNumId w:val="34"/>
  </w:num>
  <w:num w:numId="36" w16cid:durableId="1756977739">
    <w:abstractNumId w:val="48"/>
  </w:num>
  <w:num w:numId="37" w16cid:durableId="1343358979">
    <w:abstractNumId w:val="29"/>
  </w:num>
  <w:num w:numId="38" w16cid:durableId="1279753889">
    <w:abstractNumId w:val="18"/>
  </w:num>
  <w:num w:numId="39" w16cid:durableId="54473059">
    <w:abstractNumId w:val="56"/>
  </w:num>
  <w:num w:numId="40" w16cid:durableId="1732069683">
    <w:abstractNumId w:val="41"/>
  </w:num>
  <w:num w:numId="41" w16cid:durableId="604923806">
    <w:abstractNumId w:val="50"/>
  </w:num>
  <w:num w:numId="42" w16cid:durableId="2028941325">
    <w:abstractNumId w:val="44"/>
  </w:num>
  <w:num w:numId="43" w16cid:durableId="685406149">
    <w:abstractNumId w:val="25"/>
  </w:num>
  <w:num w:numId="44" w16cid:durableId="1242719819">
    <w:abstractNumId w:val="11"/>
  </w:num>
  <w:num w:numId="45" w16cid:durableId="674068347">
    <w:abstractNumId w:val="12"/>
  </w:num>
  <w:num w:numId="46" w16cid:durableId="407533953">
    <w:abstractNumId w:val="47"/>
  </w:num>
  <w:num w:numId="47" w16cid:durableId="1436901471">
    <w:abstractNumId w:val="20"/>
  </w:num>
  <w:num w:numId="48" w16cid:durableId="1015764280">
    <w:abstractNumId w:val="36"/>
  </w:num>
  <w:num w:numId="49" w16cid:durableId="1786577789">
    <w:abstractNumId w:val="19"/>
  </w:num>
  <w:num w:numId="50" w16cid:durableId="57287581">
    <w:abstractNumId w:val="52"/>
  </w:num>
  <w:num w:numId="51" w16cid:durableId="266696777">
    <w:abstractNumId w:val="46"/>
  </w:num>
  <w:num w:numId="52" w16cid:durableId="579606606">
    <w:abstractNumId w:val="45"/>
  </w:num>
  <w:num w:numId="53" w16cid:durableId="503013986">
    <w:abstractNumId w:val="54"/>
  </w:num>
  <w:num w:numId="54" w16cid:durableId="185103209">
    <w:abstractNumId w:val="14"/>
  </w:num>
  <w:num w:numId="55" w16cid:durableId="1306281790">
    <w:abstractNumId w:val="43"/>
  </w:num>
  <w:num w:numId="56" w16cid:durableId="235818607">
    <w:abstractNumId w:val="37"/>
  </w:num>
  <w:num w:numId="57" w16cid:durableId="1657104595">
    <w:abstractNumId w:val="39"/>
  </w:num>
  <w:num w:numId="58" w16cid:durableId="173454886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7D5D02"/>
    <w:rsid w:val="008632CA"/>
    <w:rsid w:val="008D20A9"/>
    <w:rsid w:val="00A10515"/>
    <w:rsid w:val="00A467F5"/>
    <w:rsid w:val="00A866F7"/>
    <w:rsid w:val="00AA1D8D"/>
    <w:rsid w:val="00B47730"/>
    <w:rsid w:val="00BC415C"/>
    <w:rsid w:val="00CB0664"/>
    <w:rsid w:val="00D036E3"/>
    <w:rsid w:val="00E14A0F"/>
    <w:rsid w:val="00EB01BC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062061"/>
  <w14:defaultImageDpi w14:val="300"/>
  <w15:docId w15:val="{8285C72E-FD5E-4D69-85C7-7D56A27F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33</Pages>
  <Words>5172</Words>
  <Characters>28084</Characters>
  <Application>Microsoft Office Word</Application>
  <DocSecurity>0</DocSecurity>
  <Lines>1276</Lines>
  <Paragraphs>898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32358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Mallory Wuthrich</cp:lastModifiedBy>
  <cp:revision>9</cp:revision>
  <dcterms:created xsi:type="dcterms:W3CDTF">2013-12-23T23:15:00Z</dcterms:created>
  <dcterms:modified xsi:type="dcterms:W3CDTF">2025-10-24T02:16:00Z</dcterms:modified>
  <cp:category/>
</cp:coreProperties>
</file>